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413" w:rsidRDefault="00344413">
      <w:pPr>
        <w:rPr>
          <w:noProof/>
          <w:lang w:eastAsia="ru-RU"/>
        </w:rPr>
      </w:pPr>
    </w:p>
    <w:p w:rsidR="00344413" w:rsidRDefault="004559F4">
      <w:p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243826DA" wp14:editId="19373E95">
            <wp:extent cx="6720840" cy="9312275"/>
            <wp:effectExtent l="0" t="0" r="3810" b="3175"/>
            <wp:docPr id="3" name="Рисунок 3" descr="C:\Users\Komp\Desktop\2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mp\Desktop\210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0840" cy="931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59F4" w:rsidRDefault="004559F4">
      <w:pPr>
        <w:rPr>
          <w:noProof/>
          <w:lang w:eastAsia="ru-RU"/>
        </w:rPr>
      </w:pPr>
    </w:p>
    <w:p w:rsidR="00344413" w:rsidRPr="00344413" w:rsidRDefault="00344413" w:rsidP="00344413">
      <w:pPr>
        <w:autoSpaceDE w:val="0"/>
        <w:autoSpaceDN w:val="0"/>
        <w:spacing w:after="0" w:line="228" w:lineRule="auto"/>
        <w:rPr>
          <w:rFonts w:ascii="Cambria" w:eastAsia="Times New Roman" w:hAnsi="Cambria" w:cs="Times New Roman"/>
          <w:lang w:eastAsia="ru-RU"/>
        </w:rPr>
      </w:pPr>
      <w:r w:rsidRPr="0034441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lastRenderedPageBreak/>
        <w:t>ПОЯСНИТЕЛЬНАЯ ЗАПИСКА</w:t>
      </w:r>
    </w:p>
    <w:p w:rsidR="00344413" w:rsidRPr="00344413" w:rsidRDefault="00344413" w:rsidP="00344413">
      <w:pPr>
        <w:autoSpaceDE w:val="0"/>
        <w:autoSpaceDN w:val="0"/>
        <w:spacing w:before="346" w:after="0" w:line="261" w:lineRule="auto"/>
        <w:rPr>
          <w:rFonts w:ascii="Cambria" w:eastAsia="Times New Roman" w:hAnsi="Cambria" w:cs="Times New Roman"/>
          <w:lang w:eastAsia="ru-RU"/>
        </w:rPr>
      </w:pPr>
      <w:r w:rsidRPr="0034441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ОБЩАЯ ХАРАКТЕРИСТИКА УЧЕБНОГО КУРСА «ОСНОВЫ ДУХОВНО-НРАВСТВЕННОЙ КУЛЬТУРЫ НАРОДОВ РОССИИ»</w:t>
      </w:r>
    </w:p>
    <w:p w:rsidR="00344413" w:rsidRPr="00344413" w:rsidRDefault="00344413" w:rsidP="00344413">
      <w:pPr>
        <w:tabs>
          <w:tab w:val="left" w:pos="180"/>
        </w:tabs>
        <w:autoSpaceDE w:val="0"/>
        <w:autoSpaceDN w:val="0"/>
        <w:spacing w:before="166" w:after="0" w:line="285" w:lineRule="auto"/>
        <w:ind w:right="144"/>
        <w:rPr>
          <w:rFonts w:ascii="Cambria" w:eastAsia="Times New Roman" w:hAnsi="Cambria" w:cs="Times New Roman"/>
          <w:lang w:eastAsia="ru-RU"/>
        </w:rPr>
      </w:pPr>
      <w:r w:rsidRPr="00344413">
        <w:rPr>
          <w:rFonts w:ascii="Cambria" w:eastAsia="Times New Roman" w:hAnsi="Cambria" w:cs="Times New Roman"/>
          <w:lang w:eastAsia="ru-RU"/>
        </w:rPr>
        <w:tab/>
      </w: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Программа по предметной области «Основы духовно-нравственной культуры народов России</w:t>
      </w:r>
      <w:proofErr w:type="gramStart"/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»(</w:t>
      </w:r>
      <w:proofErr w:type="gramEnd"/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далее  — ОДНКНР) для 5 классов образовательных организаций составлена в соответствии с: </w:t>
      </w:r>
      <w:r w:rsidRPr="00344413">
        <w:rPr>
          <w:rFonts w:ascii="Cambria" w:eastAsia="Times New Roman" w:hAnsi="Cambria" w:cs="Times New Roman"/>
          <w:lang w:eastAsia="ru-RU"/>
        </w:rPr>
        <w:tab/>
      </w: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требованиями Федерального государственного образовательного стандарта основного общего образования (ФГОС ООО) (утверждён приказом  Министерства просвещения Российской Федерации от 31 мая 2021 г. № 287); </w:t>
      </w:r>
      <w:r w:rsidRPr="00344413">
        <w:rPr>
          <w:rFonts w:ascii="Cambria" w:eastAsia="Times New Roman" w:hAnsi="Cambria" w:cs="Times New Roman"/>
          <w:lang w:eastAsia="ru-RU"/>
        </w:rPr>
        <w:br/>
      </w:r>
      <w:r w:rsidRPr="00344413">
        <w:rPr>
          <w:rFonts w:ascii="Cambria" w:eastAsia="Times New Roman" w:hAnsi="Cambria" w:cs="Times New Roman"/>
          <w:lang w:eastAsia="ru-RU"/>
        </w:rPr>
        <w:tab/>
      </w: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требованиями к результатам освоения программы основного общего образования (личностным, </w:t>
      </w:r>
      <w:proofErr w:type="spellStart"/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метапредметным</w:t>
      </w:r>
      <w:proofErr w:type="spellEnd"/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, предметным); </w:t>
      </w:r>
      <w:r w:rsidRPr="00344413">
        <w:rPr>
          <w:rFonts w:ascii="Cambria" w:eastAsia="Times New Roman" w:hAnsi="Cambria" w:cs="Times New Roman"/>
          <w:lang w:eastAsia="ru-RU"/>
        </w:rPr>
        <w:br/>
      </w:r>
      <w:r w:rsidRPr="00344413">
        <w:rPr>
          <w:rFonts w:ascii="Cambria" w:eastAsia="Times New Roman" w:hAnsi="Cambria" w:cs="Times New Roman"/>
          <w:lang w:eastAsia="ru-RU"/>
        </w:rPr>
        <w:tab/>
      </w: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основными подходами к развитию и формированию универсальных учебных действий (УУД) для основного общего образования.</w:t>
      </w:r>
    </w:p>
    <w:p w:rsidR="00344413" w:rsidRPr="00344413" w:rsidRDefault="00344413" w:rsidP="00344413">
      <w:pPr>
        <w:autoSpaceDE w:val="0"/>
        <w:autoSpaceDN w:val="0"/>
        <w:spacing w:before="70" w:after="0" w:line="285" w:lineRule="auto"/>
        <w:ind w:right="144" w:firstLine="180"/>
        <w:jc w:val="both"/>
        <w:rPr>
          <w:rFonts w:ascii="Cambria" w:eastAsia="Times New Roman" w:hAnsi="Cambria" w:cs="Times New Roman"/>
          <w:lang w:eastAsia="ru-RU"/>
        </w:rPr>
      </w:pP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 программе по данному курсу соблюдается преемственность с Федеральным государственным образовательным стандартом начального общего образования, а также учитываются возрастные и психологические особенности обучающихся на ступени основного общего образования, </w:t>
      </w:r>
      <w:r w:rsidRPr="00344413">
        <w:rPr>
          <w:rFonts w:ascii="Cambria" w:eastAsia="Times New Roman" w:hAnsi="Cambria" w:cs="Times New Roman"/>
          <w:lang w:eastAsia="ru-RU"/>
        </w:rPr>
        <w:br/>
      </w: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необходимость формирования </w:t>
      </w:r>
      <w:proofErr w:type="spellStart"/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межпредметных</w:t>
      </w:r>
      <w:proofErr w:type="spellEnd"/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связей. Также в программе учитывается, что данная дисциплина носит культурологический и воспитательный характер, что позволяет утверждать, что именно духовно-нравственное развитие обучающихся в духе общероссийской гражданской идентичности на основе традиционных российских духовно-нравственных ценностей — важнейший результат обучения ОДНКНР.</w:t>
      </w:r>
    </w:p>
    <w:p w:rsidR="00344413" w:rsidRPr="00344413" w:rsidRDefault="00344413" w:rsidP="00344413">
      <w:pPr>
        <w:autoSpaceDE w:val="0"/>
        <w:autoSpaceDN w:val="0"/>
        <w:spacing w:before="70" w:after="0"/>
        <w:ind w:right="720" w:firstLine="180"/>
        <w:jc w:val="both"/>
        <w:rPr>
          <w:rFonts w:ascii="Cambria" w:eastAsia="Times New Roman" w:hAnsi="Cambria" w:cs="Times New Roman"/>
          <w:lang w:eastAsia="ru-RU"/>
        </w:rPr>
      </w:pP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Сохранение традиционных российских духовно-нравственных ценностей как значимой части культурного и исторического наследия народов России — один из ключевых национальных приоритетов Российской Федерации, способствующих дальнейшей </w:t>
      </w:r>
      <w:proofErr w:type="spellStart"/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гуманизации</w:t>
      </w:r>
      <w:proofErr w:type="spellEnd"/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и развитию российского общества, формированию гражданской идентичности у подрастающих поколений.</w:t>
      </w:r>
    </w:p>
    <w:p w:rsidR="00344413" w:rsidRPr="00344413" w:rsidRDefault="00344413" w:rsidP="00344413">
      <w:pPr>
        <w:autoSpaceDE w:val="0"/>
        <w:autoSpaceDN w:val="0"/>
        <w:spacing w:before="70" w:after="0" w:line="285" w:lineRule="auto"/>
        <w:ind w:firstLine="180"/>
        <w:jc w:val="both"/>
        <w:rPr>
          <w:rFonts w:ascii="Cambria" w:eastAsia="Times New Roman" w:hAnsi="Cambria" w:cs="Times New Roman"/>
          <w:lang w:eastAsia="ru-RU"/>
        </w:rPr>
      </w:pPr>
      <w:proofErr w:type="gramStart"/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Согласно Стратегии национальной безопасности Российской Федерации (утверждена указом Президента Российской Федерации от 2  июля 2021 г. № 400, пункт 91), к традиционным российским духовно-нравственным ценностям относятся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</w:t>
      </w:r>
      <w:r w:rsidRPr="00344413">
        <w:rPr>
          <w:rFonts w:ascii="Cambria" w:eastAsia="Times New Roman" w:hAnsi="Cambria" w:cs="Times New Roman"/>
          <w:lang w:eastAsia="ru-RU"/>
        </w:rPr>
        <w:br/>
      </w: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историческая память</w:t>
      </w:r>
      <w:proofErr w:type="gramEnd"/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и преемственность поколений, единство народов России. Именно традиционные российские духовно-нравственные ценности объединяют Россию как многонациональное и </w:t>
      </w:r>
      <w:r w:rsidRPr="00344413">
        <w:rPr>
          <w:rFonts w:ascii="Cambria" w:eastAsia="Times New Roman" w:hAnsi="Cambria" w:cs="Times New Roman"/>
          <w:lang w:eastAsia="ru-RU"/>
        </w:rPr>
        <w:br/>
      </w: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многоконфессиональное государство, лежат в основе представлений о гражданской идентичности как ключевом ориентире духовно-нравственного развития обучающихся.</w:t>
      </w:r>
    </w:p>
    <w:p w:rsidR="00344413" w:rsidRPr="00344413" w:rsidRDefault="00344413" w:rsidP="00344413">
      <w:pPr>
        <w:autoSpaceDE w:val="0"/>
        <w:autoSpaceDN w:val="0"/>
        <w:spacing w:before="70" w:after="0"/>
        <w:ind w:firstLine="180"/>
        <w:jc w:val="both"/>
        <w:rPr>
          <w:rFonts w:ascii="Cambria" w:eastAsia="Times New Roman" w:hAnsi="Cambria" w:cs="Times New Roman"/>
          <w:lang w:eastAsia="ru-RU"/>
        </w:rPr>
      </w:pP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Центральная идея гражданской идентичности — образ будущего нашей страны, который </w:t>
      </w:r>
      <w:r w:rsidRPr="00344413">
        <w:rPr>
          <w:rFonts w:ascii="Cambria" w:eastAsia="Times New Roman" w:hAnsi="Cambria" w:cs="Times New Roman"/>
          <w:lang w:eastAsia="ru-RU"/>
        </w:rPr>
        <w:br/>
      </w: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формируется с учётом национальных и стратегических приоритетов российского общества, </w:t>
      </w:r>
      <w:r w:rsidRPr="00344413">
        <w:rPr>
          <w:rFonts w:ascii="Cambria" w:eastAsia="Times New Roman" w:hAnsi="Cambria" w:cs="Times New Roman"/>
          <w:lang w:eastAsia="ru-RU"/>
        </w:rPr>
        <w:br/>
      </w: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культурно-исторических традиций всех народов России, духовно-нравственных ценностей, присущих ей на протяжении всей её истории.</w:t>
      </w:r>
    </w:p>
    <w:p w:rsidR="00344413" w:rsidRPr="00344413" w:rsidRDefault="00344413" w:rsidP="00344413">
      <w:pPr>
        <w:autoSpaceDE w:val="0"/>
        <w:autoSpaceDN w:val="0"/>
        <w:spacing w:before="70" w:after="0" w:line="280" w:lineRule="auto"/>
        <w:ind w:right="432" w:firstLine="180"/>
        <w:jc w:val="both"/>
        <w:rPr>
          <w:rFonts w:ascii="Cambria" w:eastAsia="Times New Roman" w:hAnsi="Cambria" w:cs="Times New Roman"/>
          <w:lang w:eastAsia="ru-RU"/>
        </w:rPr>
      </w:pPr>
      <w:proofErr w:type="gramStart"/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  процессе изучения курса ОДНКНР школьники получают возможность систематизировать, расширять и углублять полученные в рамках общественно-научных дисциплин знания и представления о структуре и закономерностях развития социума, о прошлом и настоящем родной страны, находить в истории российского общества существенные связи с традиционной духовно-нравственной культурой России, определять свою идентичность как члена семьи, школьного коллектива, региональной общности, гражданина страны с опорой на традиционные</w:t>
      </w:r>
      <w:proofErr w:type="gramEnd"/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духовно-нравственные ценности.</w:t>
      </w:r>
    </w:p>
    <w:p w:rsidR="00344413" w:rsidRDefault="00344413" w:rsidP="00344413">
      <w:pPr>
        <w:spacing w:after="0"/>
        <w:rPr>
          <w:rFonts w:ascii="Cambria" w:eastAsia="Times New Roman" w:hAnsi="Cambria" w:cs="Times New Roman"/>
          <w:lang w:eastAsia="ru-RU"/>
        </w:rPr>
      </w:pPr>
    </w:p>
    <w:p w:rsidR="00D64057" w:rsidRPr="00344413" w:rsidRDefault="00D64057" w:rsidP="00344413">
      <w:pPr>
        <w:spacing w:after="0"/>
        <w:rPr>
          <w:rFonts w:ascii="Cambria" w:eastAsia="Times New Roman" w:hAnsi="Cambria" w:cs="Times New Roman"/>
          <w:lang w:eastAsia="ru-RU"/>
        </w:rPr>
        <w:sectPr w:rsidR="00D64057" w:rsidRPr="00344413">
          <w:pgSz w:w="11900" w:h="16840"/>
          <w:pgMar w:top="298" w:right="650" w:bottom="410" w:left="666" w:header="720" w:footer="720" w:gutter="0"/>
          <w:cols w:space="720"/>
        </w:sectPr>
      </w:pPr>
      <w:r>
        <w:rPr>
          <w:rFonts w:ascii="Cambria" w:eastAsia="Times New Roman" w:hAnsi="Cambria" w:cs="Times New Roman"/>
          <w:lang w:eastAsia="ru-RU"/>
        </w:rPr>
        <w:t xml:space="preserve">                                                          2</w:t>
      </w:r>
    </w:p>
    <w:p w:rsidR="00344413" w:rsidRPr="00344413" w:rsidRDefault="00344413" w:rsidP="00344413">
      <w:pPr>
        <w:autoSpaceDE w:val="0"/>
        <w:autoSpaceDN w:val="0"/>
        <w:spacing w:after="78" w:line="220" w:lineRule="exact"/>
        <w:jc w:val="both"/>
        <w:rPr>
          <w:rFonts w:ascii="Cambria" w:eastAsia="Times New Roman" w:hAnsi="Cambria" w:cs="Times New Roman"/>
          <w:lang w:eastAsia="ru-RU"/>
        </w:rPr>
      </w:pPr>
    </w:p>
    <w:p w:rsidR="00344413" w:rsidRPr="00344413" w:rsidRDefault="00344413" w:rsidP="00344413">
      <w:pPr>
        <w:autoSpaceDE w:val="0"/>
        <w:autoSpaceDN w:val="0"/>
        <w:spacing w:after="0" w:line="268" w:lineRule="auto"/>
        <w:ind w:firstLine="180"/>
        <w:jc w:val="both"/>
        <w:rPr>
          <w:rFonts w:ascii="Cambria" w:eastAsia="Times New Roman" w:hAnsi="Cambria" w:cs="Times New Roman"/>
          <w:lang w:eastAsia="ru-RU"/>
        </w:rPr>
      </w:pP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Не менее важно отметить, что данный курс формируется и преподаётся в соответствии с </w:t>
      </w:r>
      <w:r w:rsidRPr="00344413">
        <w:rPr>
          <w:rFonts w:ascii="Cambria" w:eastAsia="Times New Roman" w:hAnsi="Cambria" w:cs="Times New Roman"/>
          <w:lang w:eastAsia="ru-RU"/>
        </w:rPr>
        <w:br/>
      </w: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принципами </w:t>
      </w:r>
      <w:proofErr w:type="spellStart"/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культурологичности</w:t>
      </w:r>
      <w:proofErr w:type="spellEnd"/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и </w:t>
      </w:r>
      <w:proofErr w:type="spellStart"/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культуросообразности</w:t>
      </w:r>
      <w:proofErr w:type="spellEnd"/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, научности содержания и подхода к отбору информации, соответствия требованиям возрастной педагогики и психологии.</w:t>
      </w:r>
    </w:p>
    <w:p w:rsidR="00344413" w:rsidRPr="00344413" w:rsidRDefault="00344413" w:rsidP="00344413">
      <w:pPr>
        <w:autoSpaceDE w:val="0"/>
        <w:autoSpaceDN w:val="0"/>
        <w:spacing w:before="70" w:after="0" w:line="280" w:lineRule="auto"/>
        <w:ind w:right="288" w:firstLine="180"/>
        <w:jc w:val="both"/>
        <w:rPr>
          <w:rFonts w:ascii="Cambria" w:eastAsia="Times New Roman" w:hAnsi="Cambria" w:cs="Times New Roman"/>
          <w:lang w:eastAsia="ru-RU"/>
        </w:rPr>
      </w:pP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 процессе изучения курса обучающиеся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 его духовно-нравственным обликом. Изучаются основные компоненты культуры, её специфические инструменты </w:t>
      </w:r>
      <w:proofErr w:type="spellStart"/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самопрезентации</w:t>
      </w:r>
      <w:proofErr w:type="spellEnd"/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, исторические и современные особенности духовно-нравственного развития народов России.</w:t>
      </w:r>
    </w:p>
    <w:p w:rsidR="00344413" w:rsidRPr="00344413" w:rsidRDefault="00344413" w:rsidP="00344413">
      <w:pPr>
        <w:autoSpaceDE w:val="0"/>
        <w:autoSpaceDN w:val="0"/>
        <w:spacing w:before="70" w:after="0" w:line="268" w:lineRule="auto"/>
        <w:ind w:right="144" w:firstLine="180"/>
        <w:jc w:val="both"/>
        <w:rPr>
          <w:rFonts w:ascii="Cambria" w:eastAsia="Times New Roman" w:hAnsi="Cambria" w:cs="Times New Roman"/>
          <w:lang w:eastAsia="ru-RU"/>
        </w:rPr>
      </w:pP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Содержание курса направлено на формирование нравственного идеала, гражданской идентичности личности обучающегося и воспитание патриотических чу</w:t>
      </w:r>
      <w:proofErr w:type="gramStart"/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вств к Р</w:t>
      </w:r>
      <w:proofErr w:type="gramEnd"/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одине (осознание себя как гражданина своего Отечества), формирование исторической памяти.</w:t>
      </w:r>
    </w:p>
    <w:p w:rsidR="00344413" w:rsidRPr="00344413" w:rsidRDefault="00344413" w:rsidP="00344413">
      <w:pPr>
        <w:autoSpaceDE w:val="0"/>
        <w:autoSpaceDN w:val="0"/>
        <w:spacing w:before="72" w:after="0" w:line="280" w:lineRule="auto"/>
        <w:ind w:firstLine="180"/>
        <w:jc w:val="both"/>
        <w:rPr>
          <w:rFonts w:ascii="Cambria" w:eastAsia="Times New Roman" w:hAnsi="Cambria" w:cs="Times New Roman"/>
          <w:lang w:eastAsia="ru-RU"/>
        </w:rPr>
      </w:pP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Материал курса представлен через актуализацию макроуровня (Россия в целом как </w:t>
      </w:r>
      <w:r w:rsidRPr="00344413">
        <w:rPr>
          <w:rFonts w:ascii="Cambria" w:eastAsia="Times New Roman" w:hAnsi="Cambria" w:cs="Times New Roman"/>
          <w:lang w:eastAsia="ru-RU"/>
        </w:rPr>
        <w:br/>
      </w: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многонациональное, </w:t>
      </w:r>
      <w:proofErr w:type="spellStart"/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поликонфессиональное</w:t>
      </w:r>
      <w:proofErr w:type="spellEnd"/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государство, с едиными для всех законами, </w:t>
      </w:r>
      <w:r w:rsidRPr="00344413">
        <w:rPr>
          <w:rFonts w:ascii="Cambria" w:eastAsia="Times New Roman" w:hAnsi="Cambria" w:cs="Times New Roman"/>
          <w:lang w:eastAsia="ru-RU"/>
        </w:rPr>
        <w:br/>
      </w: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общероссийскими духовно-нравственными и культурными ценностями) на микроуровне (собственная идентичность, осознанная как часть малой Родины, семьи и семейных традиций, этнической и религиозной истории, к которой принадлежит обучающийся как личность).</w:t>
      </w:r>
    </w:p>
    <w:p w:rsidR="00344413" w:rsidRPr="00344413" w:rsidRDefault="00344413" w:rsidP="00344413">
      <w:pPr>
        <w:autoSpaceDE w:val="0"/>
        <w:autoSpaceDN w:val="0"/>
        <w:spacing w:before="70" w:after="0" w:line="268" w:lineRule="auto"/>
        <w:ind w:right="288" w:firstLine="180"/>
        <w:jc w:val="both"/>
        <w:rPr>
          <w:rFonts w:ascii="Cambria" w:eastAsia="Times New Roman" w:hAnsi="Cambria" w:cs="Times New Roman"/>
          <w:lang w:eastAsia="ru-RU"/>
        </w:rPr>
      </w:pPr>
      <w:r w:rsidRPr="00344413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Принцип </w:t>
      </w:r>
      <w:proofErr w:type="spellStart"/>
      <w:r w:rsidRPr="00344413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>культурологичности</w:t>
      </w:r>
      <w:proofErr w:type="spellEnd"/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в преподавании означает важность культурологического, а не конфессионального подхода, отсутствие культурной, этнической, религиозной ангажированности в содержании предмета и его смысловых акцентах.</w:t>
      </w:r>
    </w:p>
    <w:p w:rsidR="00344413" w:rsidRPr="00344413" w:rsidRDefault="00344413" w:rsidP="00344413">
      <w:pPr>
        <w:autoSpaceDE w:val="0"/>
        <w:autoSpaceDN w:val="0"/>
        <w:spacing w:before="70" w:after="0"/>
        <w:ind w:firstLine="180"/>
        <w:jc w:val="both"/>
        <w:rPr>
          <w:rFonts w:ascii="Cambria" w:eastAsia="Times New Roman" w:hAnsi="Cambria" w:cs="Times New Roman"/>
          <w:lang w:eastAsia="ru-RU"/>
        </w:rPr>
      </w:pPr>
      <w:r w:rsidRPr="00344413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>Принцип научности подходов и содержания</w:t>
      </w: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в преподавании данной дисциплины означает важность терминологического единства, необходимость освоения основных научных подходов к рассмотрению культуры и усвоению научной терминологии для понимания </w:t>
      </w:r>
      <w:proofErr w:type="spellStart"/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культурообразующих</w:t>
      </w:r>
      <w:proofErr w:type="spellEnd"/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элементов и формирования познавательного интереса к этнокультурным и религиозным феноменам.</w:t>
      </w:r>
    </w:p>
    <w:p w:rsidR="00344413" w:rsidRPr="00344413" w:rsidRDefault="00344413" w:rsidP="00344413">
      <w:pPr>
        <w:autoSpaceDE w:val="0"/>
        <w:autoSpaceDN w:val="0"/>
        <w:spacing w:before="70" w:after="0"/>
        <w:ind w:firstLine="180"/>
        <w:jc w:val="both"/>
        <w:rPr>
          <w:rFonts w:ascii="Cambria" w:eastAsia="Times New Roman" w:hAnsi="Cambria" w:cs="Times New Roman"/>
          <w:lang w:eastAsia="ru-RU"/>
        </w:rPr>
      </w:pPr>
      <w:r w:rsidRPr="00344413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>Принцип соответствия требованиям</w:t>
      </w: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возрастной педагогики и психологии включает отбор тем и содержания курса согласно приоритетным зонам ближайшего развития, когнитивным способностям и социальным потребностям обучающихся, содержанию гуманитарных и общественно-научных учебных предметов.</w:t>
      </w:r>
    </w:p>
    <w:p w:rsidR="00344413" w:rsidRPr="00344413" w:rsidRDefault="00344413" w:rsidP="00344413">
      <w:pPr>
        <w:autoSpaceDE w:val="0"/>
        <w:autoSpaceDN w:val="0"/>
        <w:spacing w:before="70" w:after="0" w:line="280" w:lineRule="auto"/>
        <w:ind w:firstLine="180"/>
        <w:jc w:val="both"/>
        <w:rPr>
          <w:rFonts w:ascii="Cambria" w:eastAsia="Times New Roman" w:hAnsi="Cambria" w:cs="Times New Roman"/>
          <w:lang w:eastAsia="ru-RU"/>
        </w:rPr>
      </w:pPr>
      <w:r w:rsidRPr="00344413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Принцип формирования гражданского самосознания и общероссийской гражданской </w:t>
      </w:r>
      <w:proofErr w:type="gramStart"/>
      <w:r w:rsidRPr="00344413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>идентичности</w:t>
      </w:r>
      <w:proofErr w:type="gramEnd"/>
      <w:r w:rsidRPr="00344413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 </w:t>
      </w: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обучающихся в процессе изучения курса предметной области ОДНКНР включает осознание важности наднационального и </w:t>
      </w:r>
      <w:proofErr w:type="spellStart"/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надконфессионального</w:t>
      </w:r>
      <w:proofErr w:type="spellEnd"/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гражданского единства народов России как </w:t>
      </w:r>
      <w:r w:rsidRPr="00344413">
        <w:rPr>
          <w:rFonts w:ascii="Cambria" w:eastAsia="Times New Roman" w:hAnsi="Cambria" w:cs="Times New Roman"/>
          <w:lang w:eastAsia="ru-RU"/>
        </w:rPr>
        <w:br/>
      </w: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основополагающего элемента в воспитании патриотизма и любви к Родине. Данный принцип должен быть реализован через поиск объединяющих черт в духовно-нравственной жизни народов России, их культуре, религии и историческом развитии.</w:t>
      </w:r>
    </w:p>
    <w:p w:rsidR="00344413" w:rsidRPr="00344413" w:rsidRDefault="00344413" w:rsidP="00344413">
      <w:pPr>
        <w:autoSpaceDE w:val="0"/>
        <w:autoSpaceDN w:val="0"/>
        <w:spacing w:before="264" w:after="0" w:line="261" w:lineRule="auto"/>
        <w:jc w:val="both"/>
        <w:rPr>
          <w:rFonts w:ascii="Cambria" w:eastAsia="Times New Roman" w:hAnsi="Cambria" w:cs="Times New Roman"/>
          <w:lang w:eastAsia="ru-RU"/>
        </w:rPr>
      </w:pPr>
      <w:r w:rsidRPr="0034441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ЦЕЛИ И ЗАДАЧИ ИЗУЧЕНИЯ УЧЕБНОГО КУРСА «ОСНОВЫ ДУХОВНО-НРАВСТВЕННОЙ КУЛЬТУРЫ НАРОДОВ РОССИИ»</w:t>
      </w:r>
    </w:p>
    <w:p w:rsidR="00344413" w:rsidRPr="00344413" w:rsidRDefault="00344413" w:rsidP="00344413">
      <w:pPr>
        <w:autoSpaceDE w:val="0"/>
        <w:autoSpaceDN w:val="0"/>
        <w:spacing w:before="166" w:after="0" w:line="228" w:lineRule="auto"/>
        <w:ind w:left="180"/>
        <w:jc w:val="both"/>
        <w:rPr>
          <w:rFonts w:ascii="Cambria" w:eastAsia="Times New Roman" w:hAnsi="Cambria" w:cs="Times New Roman"/>
          <w:lang w:eastAsia="ru-RU"/>
        </w:rPr>
      </w:pPr>
      <w:r w:rsidRPr="0034441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Целями </w:t>
      </w: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изучения учебного курса являются:</w:t>
      </w:r>
    </w:p>
    <w:p w:rsidR="00344413" w:rsidRPr="00344413" w:rsidRDefault="00344413" w:rsidP="00344413">
      <w:pPr>
        <w:autoSpaceDE w:val="0"/>
        <w:autoSpaceDN w:val="0"/>
        <w:spacing w:before="178" w:after="0"/>
        <w:ind w:left="420" w:right="576"/>
        <w:jc w:val="both"/>
        <w:rPr>
          <w:rFonts w:ascii="Cambria" w:eastAsia="Times New Roman" w:hAnsi="Cambria" w:cs="Times New Roman"/>
          <w:lang w:eastAsia="ru-RU"/>
        </w:rPr>
      </w:pP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—  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</w:t>
      </w:r>
      <w:r w:rsidRPr="00344413">
        <w:rPr>
          <w:rFonts w:ascii="Cambria" w:eastAsia="Times New Roman" w:hAnsi="Cambria" w:cs="Times New Roman"/>
          <w:lang w:eastAsia="ru-RU"/>
        </w:rPr>
        <w:br/>
      </w:r>
      <w:proofErr w:type="spellStart"/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этноконфессионального</w:t>
      </w:r>
      <w:proofErr w:type="spellEnd"/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согласия и взаимодействия, взаимопроникновения и мирного сосуществования народов, религий, национальных культур;</w:t>
      </w:r>
    </w:p>
    <w:p w:rsidR="00344413" w:rsidRPr="00D64057" w:rsidRDefault="00344413" w:rsidP="00D64057">
      <w:pPr>
        <w:autoSpaceDE w:val="0"/>
        <w:autoSpaceDN w:val="0"/>
        <w:spacing w:before="238" w:after="0" w:line="268" w:lineRule="auto"/>
        <w:ind w:left="420" w:right="288"/>
        <w:jc w:val="both"/>
        <w:rPr>
          <w:rFonts w:ascii="Cambria" w:eastAsia="Times New Roman" w:hAnsi="Cambria" w:cs="Times New Roman"/>
          <w:lang w:eastAsia="ru-RU"/>
        </w:rPr>
      </w:pP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—  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  <w:r w:rsidR="00D64057">
        <w:rPr>
          <w:rFonts w:ascii="Cambria" w:eastAsia="Times New Roman" w:hAnsi="Cambria" w:cs="Times New Roman"/>
          <w:lang w:eastAsia="ru-RU"/>
        </w:rPr>
        <w:t xml:space="preserve">                                                                             </w:t>
      </w: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proofErr w:type="gramStart"/>
      <w:r w:rsidR="00D6405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-</w:t>
      </w: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ф</w:t>
      </w:r>
      <w:proofErr w:type="gramEnd"/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ормирование и сохранение уважения к ценностям и </w:t>
      </w:r>
      <w:r w:rsidR="00D64057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убеждениям представителей разных                                                     </w:t>
      </w:r>
    </w:p>
    <w:p w:rsidR="00D64057" w:rsidRDefault="00D64057" w:rsidP="00D64057">
      <w:pPr>
        <w:autoSpaceDE w:val="0"/>
        <w:autoSpaceDN w:val="0"/>
        <w:spacing w:before="238" w:after="0" w:line="268" w:lineRule="auto"/>
        <w:ind w:right="288"/>
        <w:jc w:val="both"/>
        <w:rPr>
          <w:rFonts w:ascii="Cambria" w:eastAsia="Times New Roman" w:hAnsi="Cambria" w:cs="Times New Roman"/>
          <w:lang w:eastAsia="ru-RU"/>
        </w:rPr>
      </w:pPr>
    </w:p>
    <w:p w:rsidR="00D64057" w:rsidRPr="00D64057" w:rsidRDefault="00D64057" w:rsidP="00D64057">
      <w:pPr>
        <w:autoSpaceDE w:val="0"/>
        <w:autoSpaceDN w:val="0"/>
        <w:spacing w:before="238" w:after="0" w:line="268" w:lineRule="auto"/>
        <w:ind w:right="288"/>
        <w:jc w:val="both"/>
        <w:rPr>
          <w:rFonts w:ascii="Cambria" w:eastAsia="Times New Roman" w:hAnsi="Cambria" w:cs="Times New Roman"/>
          <w:lang w:eastAsia="ru-RU"/>
        </w:rPr>
        <w:sectPr w:rsidR="00D64057" w:rsidRPr="00D64057">
          <w:pgSz w:w="11900" w:h="16840"/>
          <w:pgMar w:top="298" w:right="654" w:bottom="398" w:left="666" w:header="720" w:footer="720" w:gutter="0"/>
          <w:cols w:space="720"/>
        </w:sectPr>
      </w:pPr>
    </w:p>
    <w:p w:rsidR="00344413" w:rsidRPr="00344413" w:rsidRDefault="00344413" w:rsidP="00D64057">
      <w:pPr>
        <w:autoSpaceDE w:val="0"/>
        <w:autoSpaceDN w:val="0"/>
        <w:spacing w:after="0" w:line="261" w:lineRule="auto"/>
        <w:ind w:right="144"/>
        <w:jc w:val="both"/>
        <w:rPr>
          <w:rFonts w:ascii="Cambria" w:eastAsia="Times New Roman" w:hAnsi="Cambria" w:cs="Times New Roman"/>
          <w:lang w:eastAsia="ru-RU"/>
        </w:rPr>
      </w:pP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>национальностей и вероисповеданий, а также способности к диалогу с представителями других культур и мировоззрений;</w:t>
      </w:r>
    </w:p>
    <w:p w:rsidR="00344413" w:rsidRPr="00344413" w:rsidRDefault="00344413" w:rsidP="00344413">
      <w:pPr>
        <w:autoSpaceDE w:val="0"/>
        <w:autoSpaceDN w:val="0"/>
        <w:spacing w:before="238" w:after="0" w:line="261" w:lineRule="auto"/>
        <w:ind w:left="420" w:right="1296"/>
        <w:jc w:val="both"/>
        <w:rPr>
          <w:rFonts w:ascii="Cambria" w:eastAsia="Times New Roman" w:hAnsi="Cambria" w:cs="Times New Roman"/>
          <w:lang w:eastAsia="ru-RU"/>
        </w:rPr>
      </w:pP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—  идентификация собственной личности как полноправного субъекта культурного, исторического и цивилизационного развития страны.</w:t>
      </w:r>
    </w:p>
    <w:p w:rsidR="00344413" w:rsidRPr="00344413" w:rsidRDefault="00344413" w:rsidP="00344413">
      <w:pPr>
        <w:autoSpaceDE w:val="0"/>
        <w:autoSpaceDN w:val="0"/>
        <w:spacing w:before="178" w:after="0" w:line="228" w:lineRule="auto"/>
        <w:ind w:left="180"/>
        <w:jc w:val="both"/>
        <w:rPr>
          <w:rFonts w:ascii="Cambria" w:eastAsia="Times New Roman" w:hAnsi="Cambria" w:cs="Times New Roman"/>
          <w:lang w:eastAsia="ru-RU"/>
        </w:rPr>
      </w:pP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Цели курса определяют следующие </w:t>
      </w:r>
      <w:r w:rsidRPr="0034441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задачи</w:t>
      </w: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:</w:t>
      </w:r>
    </w:p>
    <w:p w:rsidR="00344413" w:rsidRPr="00344413" w:rsidRDefault="00344413" w:rsidP="00344413">
      <w:pPr>
        <w:autoSpaceDE w:val="0"/>
        <w:autoSpaceDN w:val="0"/>
        <w:spacing w:before="178" w:after="0" w:line="261" w:lineRule="auto"/>
        <w:ind w:left="420" w:right="720"/>
        <w:jc w:val="both"/>
        <w:rPr>
          <w:rFonts w:ascii="Cambria" w:eastAsia="Times New Roman" w:hAnsi="Cambria" w:cs="Times New Roman"/>
          <w:lang w:eastAsia="ru-RU"/>
        </w:rPr>
      </w:pP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—  овладение предметными компетенциями, имеющими преимущественное значение для формирования гражданской идентичности обучающегося;</w:t>
      </w:r>
    </w:p>
    <w:p w:rsidR="00344413" w:rsidRPr="00344413" w:rsidRDefault="00344413" w:rsidP="00344413">
      <w:pPr>
        <w:autoSpaceDE w:val="0"/>
        <w:autoSpaceDN w:val="0"/>
        <w:spacing w:before="238" w:after="0" w:line="261" w:lineRule="auto"/>
        <w:ind w:left="420" w:right="720"/>
        <w:jc w:val="both"/>
        <w:rPr>
          <w:rFonts w:ascii="Cambria" w:eastAsia="Times New Roman" w:hAnsi="Cambria" w:cs="Times New Roman"/>
          <w:lang w:eastAsia="ru-RU"/>
        </w:rPr>
      </w:pP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—  приобретение и усвоение знаний о нормах общественной морали и нравственности как основополагающих элементах духовной культуры современного общества;</w:t>
      </w:r>
    </w:p>
    <w:p w:rsidR="00344413" w:rsidRPr="00344413" w:rsidRDefault="00344413" w:rsidP="00344413">
      <w:pPr>
        <w:autoSpaceDE w:val="0"/>
        <w:autoSpaceDN w:val="0"/>
        <w:spacing w:before="240" w:after="0" w:line="268" w:lineRule="auto"/>
        <w:ind w:left="420" w:right="144"/>
        <w:jc w:val="both"/>
        <w:rPr>
          <w:rFonts w:ascii="Cambria" w:eastAsia="Times New Roman" w:hAnsi="Cambria" w:cs="Times New Roman"/>
          <w:lang w:eastAsia="ru-RU"/>
        </w:rPr>
      </w:pP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—  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</w:t>
      </w:r>
    </w:p>
    <w:p w:rsidR="00344413" w:rsidRPr="00344413" w:rsidRDefault="00344413" w:rsidP="00344413">
      <w:pPr>
        <w:autoSpaceDE w:val="0"/>
        <w:autoSpaceDN w:val="0"/>
        <w:spacing w:before="238" w:after="0" w:line="268" w:lineRule="auto"/>
        <w:ind w:left="420" w:right="288"/>
        <w:jc w:val="both"/>
        <w:rPr>
          <w:rFonts w:ascii="Cambria" w:eastAsia="Times New Roman" w:hAnsi="Cambria" w:cs="Times New Roman"/>
          <w:lang w:eastAsia="ru-RU"/>
        </w:rPr>
      </w:pP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—  становление компетенций межкультурного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:rsidR="00344413" w:rsidRPr="00344413" w:rsidRDefault="00344413" w:rsidP="00344413">
      <w:pPr>
        <w:autoSpaceDE w:val="0"/>
        <w:autoSpaceDN w:val="0"/>
        <w:spacing w:before="238" w:after="0" w:line="268" w:lineRule="auto"/>
        <w:ind w:left="420" w:right="576"/>
        <w:jc w:val="both"/>
        <w:rPr>
          <w:rFonts w:ascii="Cambria" w:eastAsia="Times New Roman" w:hAnsi="Cambria" w:cs="Times New Roman"/>
          <w:lang w:eastAsia="ru-RU"/>
        </w:rPr>
      </w:pP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—  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344413" w:rsidRPr="00344413" w:rsidRDefault="00344413" w:rsidP="00344413">
      <w:pPr>
        <w:autoSpaceDE w:val="0"/>
        <w:autoSpaceDN w:val="0"/>
        <w:spacing w:before="238" w:after="0" w:line="261" w:lineRule="auto"/>
        <w:ind w:left="420" w:right="864"/>
        <w:jc w:val="both"/>
        <w:rPr>
          <w:rFonts w:ascii="Cambria" w:eastAsia="Times New Roman" w:hAnsi="Cambria" w:cs="Times New Roman"/>
          <w:lang w:eastAsia="ru-RU"/>
        </w:rPr>
      </w:pP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—  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</w:p>
    <w:p w:rsidR="00344413" w:rsidRPr="00344413" w:rsidRDefault="00344413" w:rsidP="00344413">
      <w:pPr>
        <w:autoSpaceDE w:val="0"/>
        <w:autoSpaceDN w:val="0"/>
        <w:spacing w:before="238" w:after="0" w:line="261" w:lineRule="auto"/>
        <w:ind w:left="420" w:right="720"/>
        <w:jc w:val="both"/>
        <w:rPr>
          <w:rFonts w:ascii="Cambria" w:eastAsia="Times New Roman" w:hAnsi="Cambria" w:cs="Times New Roman"/>
          <w:lang w:eastAsia="ru-RU"/>
        </w:rPr>
      </w:pP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—  воспитание уважительного и бережного отношения к историческому, религиозному и культурному наследию народов России;</w:t>
      </w:r>
    </w:p>
    <w:p w:rsidR="00344413" w:rsidRPr="00344413" w:rsidRDefault="00344413" w:rsidP="00344413">
      <w:pPr>
        <w:autoSpaceDE w:val="0"/>
        <w:autoSpaceDN w:val="0"/>
        <w:spacing w:before="238" w:after="0" w:line="261" w:lineRule="auto"/>
        <w:ind w:left="420" w:right="576"/>
        <w:jc w:val="both"/>
        <w:rPr>
          <w:rFonts w:ascii="Cambria" w:eastAsia="Times New Roman" w:hAnsi="Cambria" w:cs="Times New Roman"/>
          <w:lang w:eastAsia="ru-RU"/>
        </w:rPr>
      </w:pP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—  содействие осознанному формированию мировоззренческих ориентиров, основанных на приоритете традиционных российских духовно-нравственных ценностей;</w:t>
      </w:r>
    </w:p>
    <w:p w:rsidR="00344413" w:rsidRPr="00344413" w:rsidRDefault="00344413" w:rsidP="00344413">
      <w:pPr>
        <w:autoSpaceDE w:val="0"/>
        <w:autoSpaceDN w:val="0"/>
        <w:spacing w:before="238" w:after="0" w:line="268" w:lineRule="auto"/>
        <w:ind w:left="420" w:right="144"/>
        <w:jc w:val="both"/>
        <w:rPr>
          <w:rFonts w:ascii="Cambria" w:eastAsia="Times New Roman" w:hAnsi="Cambria" w:cs="Times New Roman"/>
          <w:lang w:eastAsia="ru-RU"/>
        </w:rPr>
      </w:pP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—  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 для процветания общества в целом.</w:t>
      </w:r>
    </w:p>
    <w:p w:rsidR="00344413" w:rsidRPr="00344413" w:rsidRDefault="00344413" w:rsidP="00344413">
      <w:pPr>
        <w:tabs>
          <w:tab w:val="left" w:pos="180"/>
        </w:tabs>
        <w:autoSpaceDE w:val="0"/>
        <w:autoSpaceDN w:val="0"/>
        <w:spacing w:before="180" w:after="0" w:line="261" w:lineRule="auto"/>
        <w:ind w:right="144"/>
        <w:jc w:val="both"/>
        <w:rPr>
          <w:rFonts w:ascii="Cambria" w:eastAsia="Times New Roman" w:hAnsi="Cambria" w:cs="Times New Roman"/>
          <w:lang w:eastAsia="ru-RU"/>
        </w:rPr>
      </w:pPr>
      <w:r w:rsidRPr="00344413">
        <w:rPr>
          <w:rFonts w:ascii="Cambria" w:eastAsia="Times New Roman" w:hAnsi="Cambria" w:cs="Times New Roman"/>
          <w:lang w:eastAsia="ru-RU"/>
        </w:rPr>
        <w:tab/>
      </w: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Изучение курса «Основы духовно-нравственной культуры народов России» вносит значительный вклад в достижение главных целей основного общего образования, способствуя:</w:t>
      </w:r>
    </w:p>
    <w:p w:rsidR="00344413" w:rsidRPr="00344413" w:rsidRDefault="00344413" w:rsidP="00344413">
      <w:pPr>
        <w:autoSpaceDE w:val="0"/>
        <w:autoSpaceDN w:val="0"/>
        <w:spacing w:before="178" w:after="0"/>
        <w:ind w:left="420" w:right="144"/>
        <w:jc w:val="both"/>
        <w:rPr>
          <w:rFonts w:ascii="Cambria" w:eastAsia="Times New Roman" w:hAnsi="Cambria" w:cs="Times New Roman"/>
          <w:lang w:eastAsia="ru-RU"/>
        </w:rPr>
      </w:pP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—  расширению и систематизации знаний и представлений школьников о культуре и духовных традициях народов России, о нравственных ценностях, полученных при изучении основ религиозной культуры и светской этики, окружающего мира, литературного чтения и других предметов начальной школы;</w:t>
      </w:r>
    </w:p>
    <w:p w:rsidR="00344413" w:rsidRPr="00344413" w:rsidRDefault="00344413" w:rsidP="00344413">
      <w:pPr>
        <w:autoSpaceDE w:val="0"/>
        <w:autoSpaceDN w:val="0"/>
        <w:spacing w:before="238" w:after="0" w:line="261" w:lineRule="auto"/>
        <w:ind w:left="420"/>
        <w:jc w:val="both"/>
        <w:rPr>
          <w:rFonts w:ascii="Cambria" w:eastAsia="Times New Roman" w:hAnsi="Cambria" w:cs="Times New Roman"/>
          <w:lang w:eastAsia="ru-RU"/>
        </w:rPr>
      </w:pP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—  углублению представлений о светской этике, религиозной культуре народов России, их роли в развитии современного общества;</w:t>
      </w:r>
    </w:p>
    <w:p w:rsidR="00344413" w:rsidRPr="00344413" w:rsidRDefault="00344413" w:rsidP="00344413">
      <w:pPr>
        <w:autoSpaceDE w:val="0"/>
        <w:autoSpaceDN w:val="0"/>
        <w:spacing w:before="238" w:after="0" w:line="268" w:lineRule="auto"/>
        <w:ind w:left="420"/>
        <w:jc w:val="both"/>
        <w:rPr>
          <w:rFonts w:ascii="Cambria" w:eastAsia="Times New Roman" w:hAnsi="Cambria" w:cs="Times New Roman"/>
          <w:lang w:eastAsia="ru-RU"/>
        </w:rPr>
      </w:pP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—  формированию основ морали и нравственности, воплощённых в семейных, этнокультурных и религиозных ценностях, ориентированных на соизмерение своих поступков с нравственными идеалами, на осознание своих обязанностей перед обществом и государством;</w:t>
      </w:r>
    </w:p>
    <w:p w:rsidR="00344413" w:rsidRPr="00344413" w:rsidRDefault="00344413" w:rsidP="00344413">
      <w:pPr>
        <w:autoSpaceDE w:val="0"/>
        <w:autoSpaceDN w:val="0"/>
        <w:spacing w:before="238" w:after="0" w:line="228" w:lineRule="auto"/>
        <w:ind w:left="420"/>
        <w:jc w:val="both"/>
        <w:rPr>
          <w:rFonts w:ascii="Cambria" w:eastAsia="Times New Roman" w:hAnsi="Cambria" w:cs="Times New Roman"/>
          <w:lang w:eastAsia="ru-RU"/>
        </w:rPr>
      </w:pP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—  воспитанию патриотизма; уважения к истории, языку, культурным и религиозным традициям</w:t>
      </w:r>
    </w:p>
    <w:p w:rsidR="00344413" w:rsidRPr="00344413" w:rsidRDefault="00344413" w:rsidP="00344413">
      <w:pPr>
        <w:spacing w:after="0"/>
        <w:rPr>
          <w:rFonts w:ascii="Cambria" w:eastAsia="Times New Roman" w:hAnsi="Cambria" w:cs="Times New Roman"/>
          <w:lang w:eastAsia="ru-RU"/>
        </w:rPr>
        <w:sectPr w:rsidR="00344413" w:rsidRPr="00344413">
          <w:pgSz w:w="11900" w:h="16840"/>
          <w:pgMar w:top="286" w:right="762" w:bottom="392" w:left="666" w:header="720" w:footer="720" w:gutter="0"/>
          <w:cols w:space="720"/>
        </w:sectPr>
      </w:pPr>
    </w:p>
    <w:p w:rsidR="00344413" w:rsidRPr="00344413" w:rsidRDefault="00344413" w:rsidP="00344413">
      <w:pPr>
        <w:autoSpaceDE w:val="0"/>
        <w:autoSpaceDN w:val="0"/>
        <w:spacing w:after="66" w:line="220" w:lineRule="exact"/>
        <w:jc w:val="both"/>
        <w:rPr>
          <w:rFonts w:ascii="Cambria" w:eastAsia="Times New Roman" w:hAnsi="Cambria" w:cs="Times New Roman"/>
          <w:lang w:eastAsia="ru-RU"/>
        </w:rPr>
      </w:pPr>
    </w:p>
    <w:p w:rsidR="00344413" w:rsidRPr="00344413" w:rsidRDefault="00344413" w:rsidP="00344413">
      <w:pPr>
        <w:autoSpaceDE w:val="0"/>
        <w:autoSpaceDN w:val="0"/>
        <w:spacing w:after="0" w:line="268" w:lineRule="auto"/>
        <w:ind w:left="420"/>
        <w:jc w:val="both"/>
        <w:rPr>
          <w:rFonts w:ascii="Cambria" w:eastAsia="Times New Roman" w:hAnsi="Cambria" w:cs="Times New Roman"/>
          <w:lang w:eastAsia="ru-RU"/>
        </w:rPr>
      </w:pP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своего народа и других народов России, толерантному отношению к людям другой культуры, умению принимать и ценить ценности других культур, находить в них общее и особенное, черты, способствующие взаимному обогащению культур;</w:t>
      </w:r>
    </w:p>
    <w:p w:rsidR="00344413" w:rsidRPr="00344413" w:rsidRDefault="00344413" w:rsidP="00344413">
      <w:pPr>
        <w:autoSpaceDE w:val="0"/>
        <w:autoSpaceDN w:val="0"/>
        <w:spacing w:before="238" w:after="0" w:line="261" w:lineRule="auto"/>
        <w:ind w:left="420" w:right="432"/>
        <w:jc w:val="both"/>
        <w:rPr>
          <w:rFonts w:ascii="Cambria" w:eastAsia="Times New Roman" w:hAnsi="Cambria" w:cs="Times New Roman"/>
          <w:lang w:eastAsia="ru-RU"/>
        </w:rPr>
      </w:pP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—  пробуждению интереса к культуре других народов, проявлению уважения, способности к сотрудничеству, взаимодействию на основе поиска общих культурных стратегий и идеалов;</w:t>
      </w:r>
    </w:p>
    <w:p w:rsidR="00344413" w:rsidRPr="00344413" w:rsidRDefault="00344413" w:rsidP="00344413">
      <w:pPr>
        <w:autoSpaceDE w:val="0"/>
        <w:autoSpaceDN w:val="0"/>
        <w:spacing w:before="238" w:after="0" w:line="268" w:lineRule="auto"/>
        <w:ind w:left="420"/>
        <w:jc w:val="both"/>
        <w:rPr>
          <w:rFonts w:ascii="Cambria" w:eastAsia="Times New Roman" w:hAnsi="Cambria" w:cs="Times New Roman"/>
          <w:lang w:eastAsia="ru-RU"/>
        </w:rPr>
      </w:pP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—  осознанию приоритетной значимости духовно-нравственных ценностей, проявляющейся в преобладании этических, интеллектуальных, альтруистических мотивов над </w:t>
      </w:r>
      <w:proofErr w:type="gramStart"/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потребительскими</w:t>
      </w:r>
      <w:proofErr w:type="gramEnd"/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и эгоистическими;</w:t>
      </w:r>
    </w:p>
    <w:p w:rsidR="00344413" w:rsidRPr="00344413" w:rsidRDefault="00344413" w:rsidP="00344413">
      <w:pPr>
        <w:autoSpaceDE w:val="0"/>
        <w:autoSpaceDN w:val="0"/>
        <w:spacing w:before="240" w:after="0" w:line="261" w:lineRule="auto"/>
        <w:ind w:left="420"/>
        <w:jc w:val="both"/>
        <w:rPr>
          <w:rFonts w:ascii="Cambria" w:eastAsia="Times New Roman" w:hAnsi="Cambria" w:cs="Times New Roman"/>
          <w:lang w:eastAsia="ru-RU"/>
        </w:rPr>
      </w:pP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—  раскрытию природы духовно-нравственных ценностей российского общества, объединяющих светскость и духовность;</w:t>
      </w:r>
    </w:p>
    <w:p w:rsidR="00344413" w:rsidRPr="00344413" w:rsidRDefault="00344413" w:rsidP="00344413">
      <w:pPr>
        <w:autoSpaceDE w:val="0"/>
        <w:autoSpaceDN w:val="0"/>
        <w:spacing w:before="240" w:after="0" w:line="268" w:lineRule="auto"/>
        <w:ind w:left="420"/>
        <w:jc w:val="both"/>
        <w:rPr>
          <w:rFonts w:ascii="Cambria" w:eastAsia="Times New Roman" w:hAnsi="Cambria" w:cs="Times New Roman"/>
          <w:lang w:eastAsia="ru-RU"/>
        </w:rPr>
      </w:pP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—  формирование ответственного отношения к учению и труду, готовности и </w:t>
      </w:r>
      <w:proofErr w:type="gramStart"/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способности</w:t>
      </w:r>
      <w:proofErr w:type="gramEnd"/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обучающихся к саморазвитию и самообразованию на основе мотивации к обучению и познанию, осознанному выбору ценностных ориентаций, способствующих развитию общества в целом;</w:t>
      </w:r>
    </w:p>
    <w:p w:rsidR="00344413" w:rsidRPr="00344413" w:rsidRDefault="00344413" w:rsidP="00344413">
      <w:pPr>
        <w:autoSpaceDE w:val="0"/>
        <w:autoSpaceDN w:val="0"/>
        <w:spacing w:before="238" w:after="0" w:line="280" w:lineRule="auto"/>
        <w:ind w:left="420" w:right="144"/>
        <w:jc w:val="both"/>
        <w:rPr>
          <w:rFonts w:ascii="Cambria" w:eastAsia="Times New Roman" w:hAnsi="Cambria" w:cs="Times New Roman"/>
          <w:lang w:eastAsia="ru-RU"/>
        </w:rPr>
      </w:pP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—  получению научных представлений о культуре и её функциях, особенностях взаимодействия с социальными институтами, а, следовательно, способности их применять в анализе и изучении социально-культурных явлений в истории и культуре России и современном обществе, давать нравственные оценки поступков и событий на основе осознания главенствующей роли духовно-нравственных ценностей в социальных и культурно-исторических процессах;</w:t>
      </w:r>
    </w:p>
    <w:p w:rsidR="00344413" w:rsidRPr="00344413" w:rsidRDefault="00344413" w:rsidP="00344413">
      <w:pPr>
        <w:autoSpaceDE w:val="0"/>
        <w:autoSpaceDN w:val="0"/>
        <w:spacing w:before="238" w:after="0" w:line="268" w:lineRule="auto"/>
        <w:ind w:left="420" w:right="288"/>
        <w:jc w:val="both"/>
        <w:rPr>
          <w:rFonts w:ascii="Cambria" w:eastAsia="Times New Roman" w:hAnsi="Cambria" w:cs="Times New Roman"/>
          <w:lang w:eastAsia="ru-RU"/>
        </w:rPr>
      </w:pP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—  развитию информационной культуры школьников, компетенций в отборе, использовании и структурировании информации, а также возможностей для активной самостоятельной познавательной деятельности.</w:t>
      </w:r>
    </w:p>
    <w:p w:rsidR="00344413" w:rsidRPr="00344413" w:rsidRDefault="00344413" w:rsidP="00344413">
      <w:pPr>
        <w:autoSpaceDE w:val="0"/>
        <w:autoSpaceDN w:val="0"/>
        <w:spacing w:before="322" w:after="0" w:line="261" w:lineRule="auto"/>
        <w:ind w:right="1008"/>
        <w:jc w:val="both"/>
        <w:rPr>
          <w:rFonts w:ascii="Cambria" w:eastAsia="Times New Roman" w:hAnsi="Cambria" w:cs="Times New Roman"/>
          <w:lang w:eastAsia="ru-RU"/>
        </w:rPr>
      </w:pPr>
      <w:r w:rsidRPr="0034441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МЕСТО УЧЕБНОГО КУРСА «ОСНОВЫ ДУХОВНО-НРАВСТВЕННОЙ КУЛЬТУРЫ НАРОДОВ РОССИИ» В УЧЕБНОМ ПЛАНЕ</w:t>
      </w:r>
    </w:p>
    <w:p w:rsidR="00344413" w:rsidRPr="00344413" w:rsidRDefault="00344413" w:rsidP="00344413">
      <w:pPr>
        <w:tabs>
          <w:tab w:val="left" w:pos="180"/>
        </w:tabs>
        <w:autoSpaceDE w:val="0"/>
        <w:autoSpaceDN w:val="0"/>
        <w:spacing w:before="166" w:after="0" w:line="261" w:lineRule="auto"/>
        <w:ind w:right="144"/>
        <w:jc w:val="both"/>
        <w:rPr>
          <w:rFonts w:ascii="Cambria" w:eastAsia="Times New Roman" w:hAnsi="Cambria" w:cs="Times New Roman"/>
          <w:lang w:eastAsia="ru-RU"/>
        </w:rPr>
      </w:pPr>
      <w:r w:rsidRPr="00344413">
        <w:rPr>
          <w:rFonts w:ascii="Cambria" w:eastAsia="Times New Roman" w:hAnsi="Cambria" w:cs="Times New Roman"/>
          <w:lang w:eastAsia="ru-RU"/>
        </w:rPr>
        <w:tab/>
      </w: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Учебный курс "Основы духовно-нравственной культуры народов России" изучается в 5 классе. Всего часов по учебному плану: 17. Общая недельная нагрузка обучения составляет 0,5 час.</w:t>
      </w:r>
    </w:p>
    <w:p w:rsidR="00344413" w:rsidRDefault="00344413" w:rsidP="00344413">
      <w:pPr>
        <w:spacing w:after="0"/>
        <w:rPr>
          <w:rFonts w:ascii="Cambria" w:eastAsia="Times New Roman" w:hAnsi="Cambria" w:cs="Times New Roman"/>
          <w:lang w:eastAsia="ru-RU"/>
        </w:rPr>
      </w:pPr>
    </w:p>
    <w:p w:rsidR="00D64057" w:rsidRDefault="00D64057" w:rsidP="00344413">
      <w:pPr>
        <w:spacing w:after="0"/>
        <w:rPr>
          <w:rFonts w:ascii="Cambria" w:eastAsia="Times New Roman" w:hAnsi="Cambria" w:cs="Times New Roman"/>
          <w:lang w:eastAsia="ru-RU"/>
        </w:rPr>
      </w:pPr>
    </w:p>
    <w:p w:rsidR="00D64057" w:rsidRDefault="00D64057" w:rsidP="00344413">
      <w:pPr>
        <w:spacing w:after="0"/>
        <w:rPr>
          <w:rFonts w:ascii="Cambria" w:eastAsia="Times New Roman" w:hAnsi="Cambria" w:cs="Times New Roman"/>
          <w:lang w:eastAsia="ru-RU"/>
        </w:rPr>
      </w:pPr>
    </w:p>
    <w:p w:rsidR="00D64057" w:rsidRDefault="00D64057" w:rsidP="00344413">
      <w:pPr>
        <w:spacing w:after="0"/>
        <w:rPr>
          <w:rFonts w:ascii="Cambria" w:eastAsia="Times New Roman" w:hAnsi="Cambria" w:cs="Times New Roman"/>
          <w:lang w:eastAsia="ru-RU"/>
        </w:rPr>
      </w:pPr>
    </w:p>
    <w:p w:rsidR="00D64057" w:rsidRDefault="00D64057" w:rsidP="00344413">
      <w:pPr>
        <w:spacing w:after="0"/>
        <w:rPr>
          <w:rFonts w:ascii="Cambria" w:eastAsia="Times New Roman" w:hAnsi="Cambria" w:cs="Times New Roman"/>
          <w:lang w:eastAsia="ru-RU"/>
        </w:rPr>
      </w:pPr>
    </w:p>
    <w:p w:rsidR="00D64057" w:rsidRDefault="00D64057" w:rsidP="00344413">
      <w:pPr>
        <w:spacing w:after="0"/>
        <w:rPr>
          <w:rFonts w:ascii="Cambria" w:eastAsia="Times New Roman" w:hAnsi="Cambria" w:cs="Times New Roman"/>
          <w:lang w:eastAsia="ru-RU"/>
        </w:rPr>
      </w:pPr>
    </w:p>
    <w:p w:rsidR="00D64057" w:rsidRDefault="00D64057" w:rsidP="00344413">
      <w:pPr>
        <w:spacing w:after="0"/>
        <w:rPr>
          <w:rFonts w:ascii="Cambria" w:eastAsia="Times New Roman" w:hAnsi="Cambria" w:cs="Times New Roman"/>
          <w:lang w:eastAsia="ru-RU"/>
        </w:rPr>
      </w:pPr>
    </w:p>
    <w:p w:rsidR="00D64057" w:rsidRDefault="00D64057" w:rsidP="00344413">
      <w:pPr>
        <w:spacing w:after="0"/>
        <w:rPr>
          <w:rFonts w:ascii="Cambria" w:eastAsia="Times New Roman" w:hAnsi="Cambria" w:cs="Times New Roman"/>
          <w:lang w:eastAsia="ru-RU"/>
        </w:rPr>
      </w:pPr>
    </w:p>
    <w:p w:rsidR="00D64057" w:rsidRDefault="00D64057" w:rsidP="00344413">
      <w:pPr>
        <w:spacing w:after="0"/>
        <w:rPr>
          <w:rFonts w:ascii="Cambria" w:eastAsia="Times New Roman" w:hAnsi="Cambria" w:cs="Times New Roman"/>
          <w:lang w:eastAsia="ru-RU"/>
        </w:rPr>
      </w:pPr>
    </w:p>
    <w:p w:rsidR="00D64057" w:rsidRDefault="00D64057" w:rsidP="00344413">
      <w:pPr>
        <w:spacing w:after="0"/>
        <w:rPr>
          <w:rFonts w:ascii="Cambria" w:eastAsia="Times New Roman" w:hAnsi="Cambria" w:cs="Times New Roman"/>
          <w:lang w:eastAsia="ru-RU"/>
        </w:rPr>
      </w:pPr>
    </w:p>
    <w:p w:rsidR="00D64057" w:rsidRDefault="00D64057" w:rsidP="00344413">
      <w:pPr>
        <w:spacing w:after="0"/>
        <w:rPr>
          <w:rFonts w:ascii="Cambria" w:eastAsia="Times New Roman" w:hAnsi="Cambria" w:cs="Times New Roman"/>
          <w:lang w:eastAsia="ru-RU"/>
        </w:rPr>
      </w:pPr>
    </w:p>
    <w:p w:rsidR="00D64057" w:rsidRDefault="00D64057" w:rsidP="00344413">
      <w:pPr>
        <w:spacing w:after="0"/>
        <w:rPr>
          <w:rFonts w:ascii="Cambria" w:eastAsia="Times New Roman" w:hAnsi="Cambria" w:cs="Times New Roman"/>
          <w:lang w:eastAsia="ru-RU"/>
        </w:rPr>
      </w:pPr>
    </w:p>
    <w:p w:rsidR="00D64057" w:rsidRDefault="00D64057" w:rsidP="00344413">
      <w:pPr>
        <w:spacing w:after="0"/>
        <w:rPr>
          <w:rFonts w:ascii="Cambria" w:eastAsia="Times New Roman" w:hAnsi="Cambria" w:cs="Times New Roman"/>
          <w:lang w:eastAsia="ru-RU"/>
        </w:rPr>
      </w:pPr>
    </w:p>
    <w:p w:rsidR="00D64057" w:rsidRPr="00344413" w:rsidRDefault="00D64057" w:rsidP="00344413">
      <w:pPr>
        <w:spacing w:after="0"/>
        <w:rPr>
          <w:rFonts w:ascii="Cambria" w:eastAsia="Times New Roman" w:hAnsi="Cambria" w:cs="Times New Roman"/>
          <w:lang w:eastAsia="ru-RU"/>
        </w:rPr>
        <w:sectPr w:rsidR="00D64057" w:rsidRPr="00344413">
          <w:pgSz w:w="11900" w:h="16840"/>
          <w:pgMar w:top="286" w:right="736" w:bottom="1440" w:left="993" w:header="720" w:footer="720" w:gutter="0"/>
          <w:cols w:space="720"/>
        </w:sectPr>
      </w:pPr>
      <w:r>
        <w:rPr>
          <w:rFonts w:ascii="Cambria" w:eastAsia="Times New Roman" w:hAnsi="Cambria" w:cs="Times New Roman"/>
          <w:lang w:eastAsia="ru-RU"/>
        </w:rPr>
        <w:t xml:space="preserve">      </w:t>
      </w:r>
    </w:p>
    <w:p w:rsidR="00344413" w:rsidRPr="00344413" w:rsidRDefault="00344413" w:rsidP="00344413">
      <w:pPr>
        <w:autoSpaceDE w:val="0"/>
        <w:autoSpaceDN w:val="0"/>
        <w:spacing w:after="0" w:line="228" w:lineRule="auto"/>
        <w:rPr>
          <w:rFonts w:ascii="Cambria" w:eastAsia="Times New Roman" w:hAnsi="Cambria" w:cs="Times New Roman"/>
          <w:lang w:eastAsia="ru-RU"/>
        </w:rPr>
      </w:pPr>
      <w:r w:rsidRPr="0034441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lastRenderedPageBreak/>
        <w:t>СОДЕРЖАНИЕ УЧЕБНОГО КУРСА</w:t>
      </w:r>
    </w:p>
    <w:p w:rsidR="00344413" w:rsidRPr="00344413" w:rsidRDefault="00344413" w:rsidP="00344413">
      <w:pPr>
        <w:autoSpaceDE w:val="0"/>
        <w:autoSpaceDN w:val="0"/>
        <w:spacing w:before="346" w:after="0" w:line="228" w:lineRule="auto"/>
        <w:ind w:left="180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34441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Раздел 1. В мире культуры</w:t>
      </w:r>
    </w:p>
    <w:p w:rsidR="00344413" w:rsidRPr="00344413" w:rsidRDefault="00344413" w:rsidP="00344413">
      <w:pPr>
        <w:autoSpaceDE w:val="0"/>
        <w:autoSpaceDN w:val="0"/>
        <w:spacing w:after="0" w:line="228" w:lineRule="auto"/>
        <w:ind w:left="180"/>
        <w:jc w:val="both"/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</w:pPr>
      <w:r w:rsidRPr="00344413">
        <w:rPr>
          <w:rFonts w:ascii="Times New Roman" w:eastAsia="Times New Roman" w:hAnsi="Times New Roman" w:cs="Times New Roman"/>
          <w:bCs/>
          <w:i/>
          <w:iCs/>
          <w:color w:val="000000"/>
          <w:sz w:val="24"/>
          <w:lang w:eastAsia="ru-RU"/>
        </w:rPr>
        <w:t>Величие российской культуры.</w:t>
      </w:r>
      <w:r w:rsidRPr="00344413"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  <w:t xml:space="preserve"> Российская культура – плод усилий разных народов. Деятели науки и культуры – представителей разных национальностей (К. Брюллов, И. Репин, К. Станиславский, Ш. </w:t>
      </w:r>
      <w:proofErr w:type="spellStart"/>
      <w:r w:rsidRPr="00344413"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  <w:t>Алейхем</w:t>
      </w:r>
      <w:proofErr w:type="spellEnd"/>
      <w:r w:rsidRPr="00344413"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  <w:t xml:space="preserve">, Г. Уланова, Д. Шостакович, Р. Гамзатов, Л. Лихачев, С. </w:t>
      </w:r>
      <w:proofErr w:type="spellStart"/>
      <w:r w:rsidRPr="00344413"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  <w:t>Эрьзя</w:t>
      </w:r>
      <w:proofErr w:type="spellEnd"/>
      <w:r w:rsidRPr="00344413"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  <w:t xml:space="preserve">, Ю. </w:t>
      </w:r>
      <w:proofErr w:type="spellStart"/>
      <w:r w:rsidRPr="00344413"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  <w:t>Рытхэу</w:t>
      </w:r>
      <w:proofErr w:type="spellEnd"/>
      <w:r w:rsidRPr="00344413"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  <w:t xml:space="preserve"> и др.). </w:t>
      </w:r>
    </w:p>
    <w:p w:rsidR="00344413" w:rsidRPr="00344413" w:rsidRDefault="00344413" w:rsidP="00344413">
      <w:pPr>
        <w:autoSpaceDE w:val="0"/>
        <w:autoSpaceDN w:val="0"/>
        <w:spacing w:after="0" w:line="228" w:lineRule="auto"/>
        <w:ind w:left="180"/>
        <w:jc w:val="both"/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</w:pPr>
      <w:r w:rsidRPr="00344413">
        <w:rPr>
          <w:rFonts w:ascii="Times New Roman" w:eastAsia="Times New Roman" w:hAnsi="Times New Roman" w:cs="Times New Roman"/>
          <w:bCs/>
          <w:i/>
          <w:iCs/>
          <w:color w:val="000000"/>
          <w:sz w:val="24"/>
          <w:lang w:eastAsia="ru-RU"/>
        </w:rPr>
        <w:t>Человек – творец и носитель культуры.</w:t>
      </w:r>
      <w:r w:rsidRPr="00344413"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  <w:t xml:space="preserve"> Вне культуры жизнь человека невозможна. Вклад личности в культуру зависит от ее таланта, способностей, упорства. Законы нравственности – часть культуры общества. Источники, создающие нравственные установки.</w:t>
      </w:r>
    </w:p>
    <w:p w:rsidR="00D64057" w:rsidRDefault="00D64057" w:rsidP="00344413">
      <w:pPr>
        <w:autoSpaceDE w:val="0"/>
        <w:autoSpaceDN w:val="0"/>
        <w:spacing w:after="0" w:line="228" w:lineRule="auto"/>
        <w:ind w:left="180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344413" w:rsidRPr="00344413" w:rsidRDefault="00344413" w:rsidP="00344413">
      <w:pPr>
        <w:autoSpaceDE w:val="0"/>
        <w:autoSpaceDN w:val="0"/>
        <w:spacing w:after="0" w:line="228" w:lineRule="auto"/>
        <w:ind w:left="180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34441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Раздел 2. Нравственные ценности российского народа</w:t>
      </w:r>
    </w:p>
    <w:p w:rsidR="00344413" w:rsidRPr="00344413" w:rsidRDefault="00344413" w:rsidP="00344413">
      <w:pPr>
        <w:autoSpaceDE w:val="0"/>
        <w:autoSpaceDN w:val="0"/>
        <w:spacing w:after="0" w:line="228" w:lineRule="auto"/>
        <w:ind w:left="180"/>
        <w:jc w:val="both"/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</w:pPr>
      <w:r w:rsidRPr="00344413">
        <w:rPr>
          <w:rFonts w:ascii="Times New Roman" w:eastAsia="Times New Roman" w:hAnsi="Times New Roman" w:cs="Times New Roman"/>
          <w:bCs/>
          <w:i/>
          <w:iCs/>
          <w:color w:val="000000"/>
          <w:sz w:val="24"/>
          <w:lang w:eastAsia="ru-RU"/>
        </w:rPr>
        <w:t>«Береги землю родимую, как мать любимую».</w:t>
      </w:r>
      <w:r w:rsidRPr="00344413"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  <w:t xml:space="preserve"> Представления о патриотизме в фольклоре разных народов. Герои национального эпоса разных народов (</w:t>
      </w:r>
      <w:proofErr w:type="spellStart"/>
      <w:r w:rsidRPr="00344413"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  <w:t>Улып</w:t>
      </w:r>
      <w:proofErr w:type="spellEnd"/>
      <w:r w:rsidRPr="00344413"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  <w:t xml:space="preserve">, </w:t>
      </w:r>
      <w:proofErr w:type="spellStart"/>
      <w:r w:rsidRPr="00344413"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  <w:t>Сияжар</w:t>
      </w:r>
      <w:proofErr w:type="spellEnd"/>
      <w:r w:rsidRPr="00344413"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  <w:t xml:space="preserve">, </w:t>
      </w:r>
      <w:proofErr w:type="spellStart"/>
      <w:r w:rsidRPr="00344413"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  <w:t>Боотур</w:t>
      </w:r>
      <w:proofErr w:type="spellEnd"/>
      <w:r w:rsidRPr="00344413"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  <w:t>, Урал-батыр и др.).</w:t>
      </w:r>
    </w:p>
    <w:p w:rsidR="00344413" w:rsidRPr="00344413" w:rsidRDefault="00344413" w:rsidP="00344413">
      <w:pPr>
        <w:autoSpaceDE w:val="0"/>
        <w:autoSpaceDN w:val="0"/>
        <w:spacing w:after="0" w:line="228" w:lineRule="auto"/>
        <w:ind w:left="180"/>
        <w:jc w:val="both"/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</w:pPr>
      <w:r w:rsidRPr="00344413">
        <w:rPr>
          <w:rFonts w:ascii="Times New Roman" w:eastAsia="Times New Roman" w:hAnsi="Times New Roman" w:cs="Times New Roman"/>
          <w:bCs/>
          <w:i/>
          <w:iCs/>
          <w:color w:val="000000"/>
          <w:sz w:val="24"/>
          <w:lang w:eastAsia="ru-RU"/>
        </w:rPr>
        <w:t>Жизнь ратными подвигами полна</w:t>
      </w:r>
      <w:r w:rsidRPr="00344413"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  <w:t xml:space="preserve">. Реальные примеры выражения патриотических чувств в истории России (Дмитрий Донской, Кузьма Минин, Иван Сусанин, Надежда Дурова и др.). Деятели разных конфессий – патриоты (Сергий Радонежский, Рабби </w:t>
      </w:r>
      <w:proofErr w:type="spellStart"/>
      <w:r w:rsidRPr="00344413"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  <w:t>Шнеур-Залман</w:t>
      </w:r>
      <w:proofErr w:type="spellEnd"/>
      <w:r w:rsidRPr="00344413"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  <w:t xml:space="preserve"> и др.). Вклад народов нашей страны в победу над фашизмом. Память о героях – защитниках Отечества. </w:t>
      </w:r>
    </w:p>
    <w:p w:rsidR="00344413" w:rsidRPr="00344413" w:rsidRDefault="00344413" w:rsidP="00344413">
      <w:pPr>
        <w:autoSpaceDE w:val="0"/>
        <w:autoSpaceDN w:val="0"/>
        <w:spacing w:after="0" w:line="228" w:lineRule="auto"/>
        <w:ind w:left="180"/>
        <w:jc w:val="both"/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</w:pPr>
      <w:r w:rsidRPr="00344413">
        <w:rPr>
          <w:rFonts w:ascii="Times New Roman" w:eastAsia="Times New Roman" w:hAnsi="Times New Roman" w:cs="Times New Roman"/>
          <w:bCs/>
          <w:i/>
          <w:iCs/>
          <w:color w:val="000000"/>
          <w:sz w:val="24"/>
          <w:lang w:eastAsia="ru-RU"/>
        </w:rPr>
        <w:t xml:space="preserve">В труде – красота </w:t>
      </w:r>
      <w:proofErr w:type="spellStart"/>
      <w:r w:rsidRPr="00344413">
        <w:rPr>
          <w:rFonts w:ascii="Times New Roman" w:eastAsia="Times New Roman" w:hAnsi="Times New Roman" w:cs="Times New Roman"/>
          <w:bCs/>
          <w:i/>
          <w:iCs/>
          <w:color w:val="000000"/>
          <w:sz w:val="24"/>
          <w:lang w:eastAsia="ru-RU"/>
        </w:rPr>
        <w:t>человека</w:t>
      </w:r>
      <w:proofErr w:type="gramStart"/>
      <w:r w:rsidRPr="00344413">
        <w:rPr>
          <w:rFonts w:ascii="Times New Roman" w:eastAsia="Times New Roman" w:hAnsi="Times New Roman" w:cs="Times New Roman"/>
          <w:bCs/>
          <w:i/>
          <w:iCs/>
          <w:color w:val="000000"/>
          <w:sz w:val="24"/>
          <w:lang w:eastAsia="ru-RU"/>
        </w:rPr>
        <w:t>.</w:t>
      </w:r>
      <w:r w:rsidRPr="0034441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Т</w:t>
      </w:r>
      <w:proofErr w:type="gramEnd"/>
      <w:r w:rsidRPr="0034441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ема</w:t>
      </w:r>
      <w:proofErr w:type="spellEnd"/>
      <w:r w:rsidRPr="0034441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труда в фольклоре разных народов</w:t>
      </w:r>
      <w:r w:rsidRPr="00344413"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  <w:t xml:space="preserve"> (сказках, легендах, пословицах). «Плод добрых трудов славен…». Буддизм, ислам, христианство о труде и трудолюбии.</w:t>
      </w:r>
    </w:p>
    <w:p w:rsidR="00344413" w:rsidRPr="00344413" w:rsidRDefault="00344413" w:rsidP="00344413">
      <w:pPr>
        <w:autoSpaceDE w:val="0"/>
        <w:autoSpaceDN w:val="0"/>
        <w:spacing w:after="0" w:line="228" w:lineRule="auto"/>
        <w:ind w:left="180"/>
        <w:jc w:val="both"/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</w:pPr>
      <w:r w:rsidRPr="00344413">
        <w:rPr>
          <w:rFonts w:ascii="Times New Roman" w:eastAsia="Times New Roman" w:hAnsi="Times New Roman" w:cs="Times New Roman"/>
          <w:bCs/>
          <w:i/>
          <w:iCs/>
          <w:color w:val="000000"/>
          <w:sz w:val="24"/>
          <w:lang w:eastAsia="ru-RU"/>
        </w:rPr>
        <w:t>Люди труда.</w:t>
      </w:r>
      <w:r w:rsidRPr="00344413"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  <w:t xml:space="preserve"> Примеры самоотверженного труда людей разной национальности на благо родины (землепроходцы, ученые, путешественники, колхозники и пр.)</w:t>
      </w:r>
      <w:proofErr w:type="gramStart"/>
      <w:r w:rsidRPr="00344413"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  <w:t>.Б</w:t>
      </w:r>
      <w:proofErr w:type="gramEnd"/>
      <w:r w:rsidRPr="00344413"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  <w:t>ережное отношение к природе. Одушевление природы нашими предками. Роль заповедников в сохранении природных объектов. Заповедники на карте России, Среднего Урала.</w:t>
      </w:r>
    </w:p>
    <w:p w:rsidR="00D64057" w:rsidRDefault="00344413" w:rsidP="00344413">
      <w:pPr>
        <w:autoSpaceDE w:val="0"/>
        <w:autoSpaceDN w:val="0"/>
        <w:spacing w:after="0" w:line="228" w:lineRule="auto"/>
        <w:ind w:left="180"/>
        <w:jc w:val="both"/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</w:pPr>
      <w:r w:rsidRPr="00344413">
        <w:rPr>
          <w:rFonts w:ascii="Times New Roman" w:eastAsia="Times New Roman" w:hAnsi="Times New Roman" w:cs="Times New Roman"/>
          <w:bCs/>
          <w:i/>
          <w:iCs/>
          <w:color w:val="000000"/>
          <w:sz w:val="24"/>
          <w:lang w:eastAsia="ru-RU"/>
        </w:rPr>
        <w:t>Семья – хранитель духовных ценностей</w:t>
      </w:r>
      <w:r w:rsidRPr="00344413"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  <w:t xml:space="preserve">. Роль семьи в жизни человека. Любовь, искренность, симпатия, взаимопомощь и поддержка – главные семейные ценности. О любви и милосердии в разных религиях. Семейные ценности в православии, буддизме, исламе, иудаизме. Взаимоотношения членов семьи. Отражение ценностей семьи в фольклоре разных народов. </w:t>
      </w:r>
    </w:p>
    <w:p w:rsidR="00D64057" w:rsidRDefault="00D64057" w:rsidP="00344413">
      <w:pPr>
        <w:autoSpaceDE w:val="0"/>
        <w:autoSpaceDN w:val="0"/>
        <w:spacing w:after="0" w:line="228" w:lineRule="auto"/>
        <w:ind w:left="180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344413" w:rsidRPr="00344413" w:rsidRDefault="00344413" w:rsidP="00344413">
      <w:pPr>
        <w:autoSpaceDE w:val="0"/>
        <w:autoSpaceDN w:val="0"/>
        <w:spacing w:after="0" w:line="228" w:lineRule="auto"/>
        <w:ind w:left="180"/>
        <w:jc w:val="both"/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</w:pPr>
      <w:r w:rsidRPr="0034441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Семья – первый трудовой коллектив.</w:t>
      </w:r>
    </w:p>
    <w:p w:rsidR="00344413" w:rsidRPr="00344413" w:rsidRDefault="00344413" w:rsidP="00344413">
      <w:pPr>
        <w:autoSpaceDE w:val="0"/>
        <w:autoSpaceDN w:val="0"/>
        <w:spacing w:after="0" w:line="228" w:lineRule="auto"/>
        <w:ind w:left="180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34441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Раздел 3. Религия и культура</w:t>
      </w:r>
    </w:p>
    <w:p w:rsidR="00344413" w:rsidRPr="00344413" w:rsidRDefault="00344413" w:rsidP="00344413">
      <w:pPr>
        <w:autoSpaceDE w:val="0"/>
        <w:autoSpaceDN w:val="0"/>
        <w:spacing w:after="0" w:line="228" w:lineRule="auto"/>
        <w:ind w:left="180"/>
        <w:jc w:val="both"/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</w:pPr>
      <w:r w:rsidRPr="00344413">
        <w:rPr>
          <w:rFonts w:ascii="Times New Roman" w:eastAsia="Times New Roman" w:hAnsi="Times New Roman" w:cs="Times New Roman"/>
          <w:bCs/>
          <w:i/>
          <w:iCs/>
          <w:color w:val="000000"/>
          <w:sz w:val="24"/>
          <w:lang w:eastAsia="ru-RU"/>
        </w:rPr>
        <w:t>Роль религии в развитии культуры.</w:t>
      </w:r>
      <w:r w:rsidRPr="00344413"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  <w:t xml:space="preserve"> Вклад религии в развитие материальной и духовной культуры общества.</w:t>
      </w:r>
    </w:p>
    <w:p w:rsidR="00D64057" w:rsidRDefault="00D64057" w:rsidP="00344413">
      <w:pPr>
        <w:autoSpaceDE w:val="0"/>
        <w:autoSpaceDN w:val="0"/>
        <w:spacing w:after="0" w:line="228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344413" w:rsidRPr="00344413" w:rsidRDefault="00344413" w:rsidP="00344413">
      <w:pPr>
        <w:autoSpaceDE w:val="0"/>
        <w:autoSpaceDN w:val="0"/>
        <w:spacing w:after="0" w:line="228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</w:pPr>
      <w:r w:rsidRPr="0034441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Культурное наследие христианской Руси</w:t>
      </w:r>
      <w:r w:rsidRPr="00344413"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  <w:t xml:space="preserve">. Принятие христианства на Руси, влияние Византии. </w:t>
      </w:r>
      <w:r w:rsidRPr="00344413">
        <w:rPr>
          <w:rFonts w:ascii="Times New Roman" w:eastAsia="Times New Roman" w:hAnsi="Times New Roman" w:cs="Times New Roman"/>
          <w:bCs/>
          <w:i/>
          <w:iCs/>
          <w:color w:val="000000"/>
          <w:sz w:val="24"/>
          <w:lang w:eastAsia="ru-RU"/>
        </w:rPr>
        <w:t xml:space="preserve">Христианская вера и образование </w:t>
      </w:r>
      <w:proofErr w:type="gramStart"/>
      <w:r w:rsidRPr="00344413">
        <w:rPr>
          <w:rFonts w:ascii="Times New Roman" w:eastAsia="Times New Roman" w:hAnsi="Times New Roman" w:cs="Times New Roman"/>
          <w:bCs/>
          <w:i/>
          <w:iCs/>
          <w:color w:val="000000"/>
          <w:sz w:val="24"/>
          <w:lang w:eastAsia="ru-RU"/>
        </w:rPr>
        <w:t>в</w:t>
      </w:r>
      <w:proofErr w:type="gramEnd"/>
      <w:r w:rsidRPr="00344413">
        <w:rPr>
          <w:rFonts w:ascii="Times New Roman" w:eastAsia="Times New Roman" w:hAnsi="Times New Roman" w:cs="Times New Roman"/>
          <w:bCs/>
          <w:i/>
          <w:iCs/>
          <w:color w:val="000000"/>
          <w:sz w:val="24"/>
          <w:lang w:eastAsia="ru-RU"/>
        </w:rPr>
        <w:t xml:space="preserve"> Древней</w:t>
      </w:r>
    </w:p>
    <w:p w:rsidR="00344413" w:rsidRPr="00344413" w:rsidRDefault="00344413" w:rsidP="00344413">
      <w:pPr>
        <w:autoSpaceDE w:val="0"/>
        <w:autoSpaceDN w:val="0"/>
        <w:spacing w:after="0" w:line="228" w:lineRule="auto"/>
        <w:ind w:left="180"/>
        <w:jc w:val="both"/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</w:pPr>
      <w:r w:rsidRPr="00344413"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  <w:t xml:space="preserve">Руси. Великие князья Древней Руси и их влияние на развитие образования. Православный храм (внешние особенности, внутреннее убранство). </w:t>
      </w:r>
    </w:p>
    <w:p w:rsidR="00344413" w:rsidRPr="00344413" w:rsidRDefault="00344413" w:rsidP="00344413">
      <w:pPr>
        <w:autoSpaceDE w:val="0"/>
        <w:autoSpaceDN w:val="0"/>
        <w:spacing w:after="0" w:line="228" w:lineRule="auto"/>
        <w:ind w:left="180"/>
        <w:jc w:val="both"/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</w:pPr>
      <w:r w:rsidRPr="00344413"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  <w:t>Духовная музыка. Богослужебное песнопение. Колокольный звон. Особенности православного календаря.</w:t>
      </w:r>
    </w:p>
    <w:p w:rsidR="00344413" w:rsidRPr="00344413" w:rsidRDefault="00344413" w:rsidP="00344413">
      <w:pPr>
        <w:autoSpaceDE w:val="0"/>
        <w:autoSpaceDN w:val="0"/>
        <w:spacing w:after="0" w:line="228" w:lineRule="auto"/>
        <w:ind w:left="180"/>
        <w:jc w:val="both"/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</w:pPr>
      <w:r w:rsidRPr="00344413">
        <w:rPr>
          <w:rFonts w:ascii="Times New Roman" w:eastAsia="Times New Roman" w:hAnsi="Times New Roman" w:cs="Times New Roman"/>
          <w:bCs/>
          <w:i/>
          <w:iCs/>
          <w:color w:val="000000"/>
          <w:sz w:val="24"/>
          <w:lang w:eastAsia="ru-RU"/>
        </w:rPr>
        <w:t>Культура ислама</w:t>
      </w:r>
      <w:r w:rsidRPr="00344413"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  <w:t xml:space="preserve">. Возникновение ислама. Первые столетия ислама (VII-XII века) – золотое время исламской культуры. Успехи образования и </w:t>
      </w:r>
    </w:p>
    <w:p w:rsidR="00344413" w:rsidRPr="00344413" w:rsidRDefault="00344413" w:rsidP="00344413">
      <w:pPr>
        <w:autoSpaceDE w:val="0"/>
        <w:autoSpaceDN w:val="0"/>
        <w:spacing w:after="0" w:line="228" w:lineRule="auto"/>
        <w:ind w:left="180"/>
        <w:jc w:val="both"/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</w:pPr>
      <w:r w:rsidRPr="00344413"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  <w:t xml:space="preserve">науки. Вклад мусульманской литературы в сокровищницу мировой культуры. Декоративно-прикладное искусство народов, исповедующих ислам. </w:t>
      </w:r>
    </w:p>
    <w:p w:rsidR="00344413" w:rsidRPr="00344413" w:rsidRDefault="00344413" w:rsidP="00344413">
      <w:pPr>
        <w:autoSpaceDE w:val="0"/>
        <w:autoSpaceDN w:val="0"/>
        <w:spacing w:after="0" w:line="228" w:lineRule="auto"/>
        <w:ind w:left="180"/>
        <w:jc w:val="both"/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</w:pPr>
      <w:r w:rsidRPr="00344413"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  <w:t>Мечеть – часть исламской культуры. Исламский календарь.</w:t>
      </w:r>
    </w:p>
    <w:p w:rsidR="00344413" w:rsidRPr="00344413" w:rsidRDefault="00344413" w:rsidP="00344413">
      <w:pPr>
        <w:autoSpaceDE w:val="0"/>
        <w:autoSpaceDN w:val="0"/>
        <w:spacing w:after="0" w:line="228" w:lineRule="auto"/>
        <w:ind w:left="180"/>
        <w:jc w:val="both"/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</w:pPr>
      <w:r w:rsidRPr="00344413">
        <w:rPr>
          <w:rFonts w:ascii="Times New Roman" w:eastAsia="Times New Roman" w:hAnsi="Times New Roman" w:cs="Times New Roman"/>
          <w:bCs/>
          <w:i/>
          <w:iCs/>
          <w:color w:val="000000"/>
          <w:sz w:val="24"/>
          <w:lang w:eastAsia="ru-RU"/>
        </w:rPr>
        <w:t>Иудаизм и культура.</w:t>
      </w:r>
      <w:r w:rsidRPr="00344413"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  <w:t xml:space="preserve"> Возникновение иудаизма. Тора – Пятикнижие Моисея. Синагога – молельный дом иудеев. Особенности </w:t>
      </w:r>
      <w:proofErr w:type="gramStart"/>
      <w:r w:rsidRPr="00344413"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  <w:t>внутреннего</w:t>
      </w:r>
      <w:proofErr w:type="gramEnd"/>
      <w:r w:rsidRPr="00344413"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  <w:t xml:space="preserve"> </w:t>
      </w:r>
    </w:p>
    <w:p w:rsidR="00344413" w:rsidRPr="00344413" w:rsidRDefault="00344413" w:rsidP="00344413">
      <w:pPr>
        <w:autoSpaceDE w:val="0"/>
        <w:autoSpaceDN w:val="0"/>
        <w:spacing w:after="0" w:line="228" w:lineRule="auto"/>
        <w:ind w:left="180"/>
        <w:jc w:val="both"/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</w:pPr>
      <w:r w:rsidRPr="00344413"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  <w:t xml:space="preserve">убранства синагоги. Священная история иудеев в сюжетах мировой живописи. Еврейский календарь. </w:t>
      </w:r>
    </w:p>
    <w:p w:rsidR="00344413" w:rsidRPr="00344413" w:rsidRDefault="00344413" w:rsidP="00344413">
      <w:pPr>
        <w:autoSpaceDE w:val="0"/>
        <w:autoSpaceDN w:val="0"/>
        <w:spacing w:after="0" w:line="228" w:lineRule="auto"/>
        <w:ind w:left="180"/>
        <w:jc w:val="both"/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</w:pPr>
      <w:r w:rsidRPr="00344413">
        <w:rPr>
          <w:rFonts w:ascii="Times New Roman" w:eastAsia="Times New Roman" w:hAnsi="Times New Roman" w:cs="Times New Roman"/>
          <w:bCs/>
          <w:i/>
          <w:iCs/>
          <w:color w:val="000000"/>
          <w:sz w:val="24"/>
          <w:lang w:eastAsia="ru-RU"/>
        </w:rPr>
        <w:t>Культурные традиции буддизма</w:t>
      </w:r>
      <w:r w:rsidRPr="00344413"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  <w:t>. Распространение буддизма в России. Культовые сооружения буддистов. Буддийские монастыри. Буддийский календарь.</w:t>
      </w:r>
    </w:p>
    <w:p w:rsidR="00344413" w:rsidRPr="00344413" w:rsidRDefault="00344413" w:rsidP="00344413">
      <w:pPr>
        <w:autoSpaceDE w:val="0"/>
        <w:autoSpaceDN w:val="0"/>
        <w:spacing w:after="0" w:line="228" w:lineRule="auto"/>
        <w:ind w:left="180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34441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Раздел 4. Как сохранить духовные ценности</w:t>
      </w:r>
    </w:p>
    <w:p w:rsidR="00344413" w:rsidRDefault="00344413" w:rsidP="00344413">
      <w:pPr>
        <w:autoSpaceDE w:val="0"/>
        <w:autoSpaceDN w:val="0"/>
        <w:spacing w:after="0" w:line="228" w:lineRule="auto"/>
        <w:ind w:left="180"/>
        <w:jc w:val="both"/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</w:pPr>
      <w:r w:rsidRPr="00344413">
        <w:rPr>
          <w:rFonts w:ascii="Times New Roman" w:eastAsia="Times New Roman" w:hAnsi="Times New Roman" w:cs="Times New Roman"/>
          <w:bCs/>
          <w:i/>
          <w:iCs/>
          <w:color w:val="000000"/>
          <w:sz w:val="24"/>
          <w:lang w:eastAsia="ru-RU"/>
        </w:rPr>
        <w:t>Забота государства о сохранении духовных ценностей</w:t>
      </w:r>
      <w:r w:rsidRPr="00344413"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  <w:t>. Конституционные гарантии права гражданина исповедовать любую религию. Восстановление памятников духовной культуры, охрана исторических памятников России и Среднего Урала, связанных с разными религиями.</w:t>
      </w:r>
    </w:p>
    <w:p w:rsidR="00D64057" w:rsidRPr="00344413" w:rsidRDefault="00D64057" w:rsidP="00344413">
      <w:pPr>
        <w:autoSpaceDE w:val="0"/>
        <w:autoSpaceDN w:val="0"/>
        <w:spacing w:after="0" w:line="228" w:lineRule="auto"/>
        <w:ind w:left="180"/>
        <w:jc w:val="both"/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  <w:t xml:space="preserve">                                                                        6</w:t>
      </w:r>
    </w:p>
    <w:p w:rsidR="00344413" w:rsidRPr="00344413" w:rsidRDefault="00344413" w:rsidP="00344413">
      <w:pPr>
        <w:autoSpaceDE w:val="0"/>
        <w:autoSpaceDN w:val="0"/>
        <w:spacing w:after="0" w:line="228" w:lineRule="auto"/>
        <w:ind w:left="180"/>
        <w:jc w:val="both"/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</w:pPr>
      <w:r w:rsidRPr="00344413">
        <w:rPr>
          <w:rFonts w:ascii="Times New Roman" w:eastAsia="Times New Roman" w:hAnsi="Times New Roman" w:cs="Times New Roman"/>
          <w:bCs/>
          <w:i/>
          <w:iCs/>
          <w:color w:val="000000"/>
          <w:sz w:val="24"/>
          <w:lang w:eastAsia="ru-RU"/>
        </w:rPr>
        <w:lastRenderedPageBreak/>
        <w:t>Хранить память предков.</w:t>
      </w:r>
      <w:r w:rsidRPr="00344413"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  <w:t xml:space="preserve"> Уважение к труду, обычаям, вере предков. Примеры благотворительности из российской истории. Известные меценаты России и Среднего Урала. </w:t>
      </w:r>
    </w:p>
    <w:p w:rsidR="00344413" w:rsidRPr="00344413" w:rsidRDefault="00344413" w:rsidP="00344413">
      <w:pPr>
        <w:autoSpaceDE w:val="0"/>
        <w:autoSpaceDN w:val="0"/>
        <w:spacing w:after="0" w:line="228" w:lineRule="auto"/>
        <w:ind w:left="180"/>
        <w:jc w:val="both"/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</w:pPr>
      <w:r w:rsidRPr="0034441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Раздел 5. Твой духовный мир</w:t>
      </w:r>
      <w:r w:rsidRPr="00344413"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  <w:t>.</w:t>
      </w:r>
    </w:p>
    <w:p w:rsidR="00344413" w:rsidRPr="00344413" w:rsidRDefault="00344413" w:rsidP="00344413">
      <w:pPr>
        <w:autoSpaceDE w:val="0"/>
        <w:autoSpaceDN w:val="0"/>
        <w:spacing w:after="0" w:line="228" w:lineRule="auto"/>
        <w:ind w:left="180"/>
        <w:jc w:val="both"/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</w:pPr>
      <w:r w:rsidRPr="00344413">
        <w:rPr>
          <w:rFonts w:ascii="Times New Roman" w:eastAsia="Times New Roman" w:hAnsi="Times New Roman" w:cs="Times New Roman"/>
          <w:bCs/>
          <w:i/>
          <w:iCs/>
          <w:color w:val="000000"/>
          <w:sz w:val="24"/>
          <w:lang w:eastAsia="ru-RU"/>
        </w:rPr>
        <w:t>Что составляет твой духовный мир.</w:t>
      </w:r>
      <w:r w:rsidRPr="00344413"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  <w:t xml:space="preserve"> Образованность человека, его интересы, увлечения, симпатии, радости, нравственные качества личности – составляющие духовного мира. Культура поведения человека. Этикет в разных жизненных ситуациях. Нравственные качества человека.</w:t>
      </w:r>
    </w:p>
    <w:p w:rsidR="00344413" w:rsidRPr="00344413" w:rsidRDefault="00344413" w:rsidP="00344413">
      <w:pPr>
        <w:autoSpaceDE w:val="0"/>
        <w:autoSpaceDN w:val="0"/>
        <w:spacing w:after="0" w:line="228" w:lineRule="auto"/>
        <w:ind w:left="180"/>
        <w:jc w:val="both"/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</w:pPr>
      <w:r w:rsidRPr="0034441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Раздел 6. Повторительно-обобщающий урок «Религия и культура».</w:t>
      </w:r>
    </w:p>
    <w:p w:rsidR="00344413" w:rsidRPr="00344413" w:rsidRDefault="00344413" w:rsidP="00344413">
      <w:pPr>
        <w:autoSpaceDE w:val="0"/>
        <w:autoSpaceDN w:val="0"/>
        <w:spacing w:after="0" w:line="228" w:lineRule="auto"/>
        <w:ind w:left="180"/>
        <w:jc w:val="both"/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</w:pPr>
      <w:r w:rsidRPr="00344413"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  <w:t>Контрольная работа «Религия и культура».</w:t>
      </w:r>
    </w:p>
    <w:p w:rsidR="00344413" w:rsidRPr="00344413" w:rsidRDefault="00344413" w:rsidP="00344413">
      <w:pPr>
        <w:autoSpaceDE w:val="0"/>
        <w:autoSpaceDN w:val="0"/>
        <w:spacing w:after="0" w:line="228" w:lineRule="auto"/>
        <w:ind w:left="180"/>
        <w:jc w:val="both"/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</w:pPr>
    </w:p>
    <w:p w:rsidR="00344413" w:rsidRDefault="00344413" w:rsidP="00344413">
      <w:pPr>
        <w:spacing w:after="0"/>
        <w:rPr>
          <w:rFonts w:ascii="Cambria" w:eastAsia="Times New Roman" w:hAnsi="Cambria" w:cs="Times New Roman"/>
          <w:lang w:eastAsia="ru-RU"/>
        </w:rPr>
      </w:pPr>
    </w:p>
    <w:p w:rsidR="00D64057" w:rsidRDefault="00D64057" w:rsidP="00344413">
      <w:pPr>
        <w:spacing w:after="0"/>
        <w:rPr>
          <w:rFonts w:ascii="Cambria" w:eastAsia="Times New Roman" w:hAnsi="Cambria" w:cs="Times New Roman"/>
          <w:lang w:eastAsia="ru-RU"/>
        </w:rPr>
      </w:pPr>
    </w:p>
    <w:p w:rsidR="00D64057" w:rsidRDefault="00D64057" w:rsidP="00344413">
      <w:pPr>
        <w:spacing w:after="0"/>
        <w:rPr>
          <w:rFonts w:ascii="Cambria" w:eastAsia="Times New Roman" w:hAnsi="Cambria" w:cs="Times New Roman"/>
          <w:lang w:eastAsia="ru-RU"/>
        </w:rPr>
      </w:pPr>
    </w:p>
    <w:p w:rsidR="00D64057" w:rsidRDefault="00D64057" w:rsidP="00344413">
      <w:pPr>
        <w:spacing w:after="0"/>
        <w:rPr>
          <w:rFonts w:ascii="Cambria" w:eastAsia="Times New Roman" w:hAnsi="Cambria" w:cs="Times New Roman"/>
          <w:lang w:eastAsia="ru-RU"/>
        </w:rPr>
      </w:pPr>
    </w:p>
    <w:p w:rsidR="00D64057" w:rsidRDefault="00D64057" w:rsidP="00344413">
      <w:pPr>
        <w:spacing w:after="0"/>
        <w:rPr>
          <w:rFonts w:ascii="Cambria" w:eastAsia="Times New Roman" w:hAnsi="Cambria" w:cs="Times New Roman"/>
          <w:lang w:eastAsia="ru-RU"/>
        </w:rPr>
      </w:pPr>
    </w:p>
    <w:p w:rsidR="00D64057" w:rsidRDefault="00D64057" w:rsidP="00344413">
      <w:pPr>
        <w:spacing w:after="0"/>
        <w:rPr>
          <w:rFonts w:ascii="Cambria" w:eastAsia="Times New Roman" w:hAnsi="Cambria" w:cs="Times New Roman"/>
          <w:lang w:eastAsia="ru-RU"/>
        </w:rPr>
      </w:pPr>
    </w:p>
    <w:p w:rsidR="00D64057" w:rsidRDefault="00D64057" w:rsidP="00344413">
      <w:pPr>
        <w:spacing w:after="0"/>
        <w:rPr>
          <w:rFonts w:ascii="Cambria" w:eastAsia="Times New Roman" w:hAnsi="Cambria" w:cs="Times New Roman"/>
          <w:lang w:eastAsia="ru-RU"/>
        </w:rPr>
      </w:pPr>
    </w:p>
    <w:p w:rsidR="00D64057" w:rsidRDefault="00D64057" w:rsidP="00344413">
      <w:pPr>
        <w:spacing w:after="0"/>
        <w:rPr>
          <w:rFonts w:ascii="Cambria" w:eastAsia="Times New Roman" w:hAnsi="Cambria" w:cs="Times New Roman"/>
          <w:lang w:eastAsia="ru-RU"/>
        </w:rPr>
      </w:pPr>
    </w:p>
    <w:p w:rsidR="00D64057" w:rsidRDefault="00D64057" w:rsidP="00344413">
      <w:pPr>
        <w:spacing w:after="0"/>
        <w:rPr>
          <w:rFonts w:ascii="Cambria" w:eastAsia="Times New Roman" w:hAnsi="Cambria" w:cs="Times New Roman"/>
          <w:lang w:eastAsia="ru-RU"/>
        </w:rPr>
      </w:pPr>
    </w:p>
    <w:p w:rsidR="00D64057" w:rsidRDefault="00D64057" w:rsidP="00344413">
      <w:pPr>
        <w:spacing w:after="0"/>
        <w:rPr>
          <w:rFonts w:ascii="Cambria" w:eastAsia="Times New Roman" w:hAnsi="Cambria" w:cs="Times New Roman"/>
          <w:lang w:eastAsia="ru-RU"/>
        </w:rPr>
      </w:pPr>
    </w:p>
    <w:p w:rsidR="00D64057" w:rsidRDefault="00D64057" w:rsidP="00344413">
      <w:pPr>
        <w:spacing w:after="0"/>
        <w:rPr>
          <w:rFonts w:ascii="Cambria" w:eastAsia="Times New Roman" w:hAnsi="Cambria" w:cs="Times New Roman"/>
          <w:lang w:eastAsia="ru-RU"/>
        </w:rPr>
      </w:pPr>
    </w:p>
    <w:p w:rsidR="00D64057" w:rsidRDefault="00D64057" w:rsidP="00344413">
      <w:pPr>
        <w:spacing w:after="0"/>
        <w:rPr>
          <w:rFonts w:ascii="Cambria" w:eastAsia="Times New Roman" w:hAnsi="Cambria" w:cs="Times New Roman"/>
          <w:lang w:eastAsia="ru-RU"/>
        </w:rPr>
      </w:pPr>
    </w:p>
    <w:p w:rsidR="00D64057" w:rsidRDefault="00D64057" w:rsidP="00344413">
      <w:pPr>
        <w:spacing w:after="0"/>
        <w:rPr>
          <w:rFonts w:ascii="Cambria" w:eastAsia="Times New Roman" w:hAnsi="Cambria" w:cs="Times New Roman"/>
          <w:lang w:eastAsia="ru-RU"/>
        </w:rPr>
      </w:pPr>
    </w:p>
    <w:p w:rsidR="00D64057" w:rsidRDefault="00D64057" w:rsidP="00344413">
      <w:pPr>
        <w:spacing w:after="0"/>
        <w:rPr>
          <w:rFonts w:ascii="Cambria" w:eastAsia="Times New Roman" w:hAnsi="Cambria" w:cs="Times New Roman"/>
          <w:lang w:eastAsia="ru-RU"/>
        </w:rPr>
      </w:pPr>
    </w:p>
    <w:p w:rsidR="00D64057" w:rsidRDefault="00D64057" w:rsidP="00344413">
      <w:pPr>
        <w:spacing w:after="0"/>
        <w:rPr>
          <w:rFonts w:ascii="Cambria" w:eastAsia="Times New Roman" w:hAnsi="Cambria" w:cs="Times New Roman"/>
          <w:lang w:eastAsia="ru-RU"/>
        </w:rPr>
      </w:pPr>
    </w:p>
    <w:p w:rsidR="00D64057" w:rsidRDefault="00D64057" w:rsidP="00344413">
      <w:pPr>
        <w:spacing w:after="0"/>
        <w:rPr>
          <w:rFonts w:ascii="Cambria" w:eastAsia="Times New Roman" w:hAnsi="Cambria" w:cs="Times New Roman"/>
          <w:lang w:eastAsia="ru-RU"/>
        </w:rPr>
      </w:pPr>
    </w:p>
    <w:p w:rsidR="00D64057" w:rsidRDefault="00D64057" w:rsidP="00344413">
      <w:pPr>
        <w:spacing w:after="0"/>
        <w:rPr>
          <w:rFonts w:ascii="Cambria" w:eastAsia="Times New Roman" w:hAnsi="Cambria" w:cs="Times New Roman"/>
          <w:lang w:eastAsia="ru-RU"/>
        </w:rPr>
      </w:pPr>
    </w:p>
    <w:p w:rsidR="00D64057" w:rsidRDefault="00D64057" w:rsidP="00344413">
      <w:pPr>
        <w:spacing w:after="0"/>
        <w:rPr>
          <w:rFonts w:ascii="Cambria" w:eastAsia="Times New Roman" w:hAnsi="Cambria" w:cs="Times New Roman"/>
          <w:lang w:eastAsia="ru-RU"/>
        </w:rPr>
      </w:pPr>
    </w:p>
    <w:p w:rsidR="00D64057" w:rsidRDefault="00D64057" w:rsidP="00344413">
      <w:pPr>
        <w:spacing w:after="0"/>
        <w:rPr>
          <w:rFonts w:ascii="Cambria" w:eastAsia="Times New Roman" w:hAnsi="Cambria" w:cs="Times New Roman"/>
          <w:lang w:eastAsia="ru-RU"/>
        </w:rPr>
      </w:pPr>
    </w:p>
    <w:p w:rsidR="00D64057" w:rsidRDefault="00D64057" w:rsidP="00344413">
      <w:pPr>
        <w:spacing w:after="0"/>
        <w:rPr>
          <w:rFonts w:ascii="Cambria" w:eastAsia="Times New Roman" w:hAnsi="Cambria" w:cs="Times New Roman"/>
          <w:lang w:eastAsia="ru-RU"/>
        </w:rPr>
      </w:pPr>
    </w:p>
    <w:p w:rsidR="00D64057" w:rsidRDefault="00D64057" w:rsidP="00344413">
      <w:pPr>
        <w:spacing w:after="0"/>
        <w:rPr>
          <w:rFonts w:ascii="Cambria" w:eastAsia="Times New Roman" w:hAnsi="Cambria" w:cs="Times New Roman"/>
          <w:lang w:eastAsia="ru-RU"/>
        </w:rPr>
      </w:pPr>
    </w:p>
    <w:p w:rsidR="00D64057" w:rsidRDefault="00D64057" w:rsidP="00344413">
      <w:pPr>
        <w:spacing w:after="0"/>
        <w:rPr>
          <w:rFonts w:ascii="Cambria" w:eastAsia="Times New Roman" w:hAnsi="Cambria" w:cs="Times New Roman"/>
          <w:lang w:eastAsia="ru-RU"/>
        </w:rPr>
      </w:pPr>
    </w:p>
    <w:p w:rsidR="00D64057" w:rsidRDefault="00D64057" w:rsidP="00344413">
      <w:pPr>
        <w:spacing w:after="0"/>
        <w:rPr>
          <w:rFonts w:ascii="Cambria" w:eastAsia="Times New Roman" w:hAnsi="Cambria" w:cs="Times New Roman"/>
          <w:lang w:eastAsia="ru-RU"/>
        </w:rPr>
      </w:pPr>
    </w:p>
    <w:p w:rsidR="00D64057" w:rsidRDefault="00D64057" w:rsidP="00344413">
      <w:pPr>
        <w:spacing w:after="0"/>
        <w:rPr>
          <w:rFonts w:ascii="Cambria" w:eastAsia="Times New Roman" w:hAnsi="Cambria" w:cs="Times New Roman"/>
          <w:lang w:eastAsia="ru-RU"/>
        </w:rPr>
      </w:pPr>
    </w:p>
    <w:p w:rsidR="00D64057" w:rsidRDefault="00D64057" w:rsidP="00344413">
      <w:pPr>
        <w:spacing w:after="0"/>
        <w:rPr>
          <w:rFonts w:ascii="Cambria" w:eastAsia="Times New Roman" w:hAnsi="Cambria" w:cs="Times New Roman"/>
          <w:lang w:eastAsia="ru-RU"/>
        </w:rPr>
      </w:pPr>
    </w:p>
    <w:p w:rsidR="00D64057" w:rsidRDefault="00D64057" w:rsidP="00344413">
      <w:pPr>
        <w:spacing w:after="0"/>
        <w:rPr>
          <w:rFonts w:ascii="Cambria" w:eastAsia="Times New Roman" w:hAnsi="Cambria" w:cs="Times New Roman"/>
          <w:lang w:eastAsia="ru-RU"/>
        </w:rPr>
      </w:pPr>
    </w:p>
    <w:p w:rsidR="00D64057" w:rsidRPr="00344413" w:rsidRDefault="00D64057" w:rsidP="00344413">
      <w:pPr>
        <w:spacing w:after="0"/>
        <w:rPr>
          <w:rFonts w:ascii="Cambria" w:eastAsia="Times New Roman" w:hAnsi="Cambria" w:cs="Times New Roman"/>
          <w:lang w:eastAsia="ru-RU"/>
        </w:rPr>
        <w:sectPr w:rsidR="00D64057" w:rsidRPr="00344413">
          <w:pgSz w:w="11900" w:h="16840"/>
          <w:pgMar w:top="286" w:right="644" w:bottom="1440" w:left="993" w:header="720" w:footer="720" w:gutter="0"/>
          <w:cols w:space="720"/>
        </w:sectPr>
      </w:pPr>
    </w:p>
    <w:p w:rsidR="00344413" w:rsidRPr="00344413" w:rsidRDefault="00344413" w:rsidP="00344413">
      <w:pPr>
        <w:autoSpaceDE w:val="0"/>
        <w:autoSpaceDN w:val="0"/>
        <w:spacing w:after="78" w:line="220" w:lineRule="exact"/>
        <w:rPr>
          <w:rFonts w:ascii="Cambria" w:eastAsia="Times New Roman" w:hAnsi="Cambria" w:cs="Times New Roman"/>
          <w:lang w:eastAsia="ru-RU"/>
        </w:rPr>
      </w:pPr>
    </w:p>
    <w:p w:rsidR="00344413" w:rsidRPr="00344413" w:rsidRDefault="00344413" w:rsidP="00344413">
      <w:pPr>
        <w:autoSpaceDE w:val="0"/>
        <w:autoSpaceDN w:val="0"/>
        <w:spacing w:after="0" w:line="228" w:lineRule="auto"/>
        <w:rPr>
          <w:rFonts w:ascii="Cambria" w:eastAsia="Times New Roman" w:hAnsi="Cambria" w:cs="Times New Roman"/>
          <w:lang w:eastAsia="ru-RU"/>
        </w:rPr>
      </w:pPr>
      <w:r w:rsidRPr="0034441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ПЛАНИРУЕМЫЕ ОБРАЗОВАТЕЛЬНЫЕ РЕЗУЛЬТАТЫ</w:t>
      </w:r>
    </w:p>
    <w:p w:rsidR="00344413" w:rsidRPr="00344413" w:rsidRDefault="00344413" w:rsidP="00344413">
      <w:pPr>
        <w:autoSpaceDE w:val="0"/>
        <w:autoSpaceDN w:val="0"/>
        <w:spacing w:before="346" w:after="0" w:line="228" w:lineRule="auto"/>
        <w:rPr>
          <w:rFonts w:ascii="Cambria" w:eastAsia="Times New Roman" w:hAnsi="Cambria" w:cs="Times New Roman"/>
          <w:lang w:eastAsia="ru-RU"/>
        </w:rPr>
      </w:pPr>
      <w:r w:rsidRPr="0034441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Личностные результаты</w:t>
      </w:r>
    </w:p>
    <w:p w:rsidR="00344413" w:rsidRPr="00344413" w:rsidRDefault="00344413" w:rsidP="00344413">
      <w:pPr>
        <w:autoSpaceDE w:val="0"/>
        <w:autoSpaceDN w:val="0"/>
        <w:spacing w:before="166" w:after="0" w:line="268" w:lineRule="auto"/>
        <w:ind w:right="144" w:firstLine="180"/>
        <w:rPr>
          <w:rFonts w:ascii="Cambria" w:eastAsia="Times New Roman" w:hAnsi="Cambria" w:cs="Times New Roman"/>
          <w:lang w:eastAsia="ru-RU"/>
        </w:rPr>
      </w:pP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Планируемые результаты освоения курса представляют собой систему ведущих целевых установок и ожидаемых результатов освоения всех компонентов, составляющих содержательную основу образовательной программы.</w:t>
      </w:r>
    </w:p>
    <w:p w:rsidR="00344413" w:rsidRPr="00344413" w:rsidRDefault="00344413" w:rsidP="00344413">
      <w:pPr>
        <w:tabs>
          <w:tab w:val="left" w:pos="180"/>
        </w:tabs>
        <w:autoSpaceDE w:val="0"/>
        <w:autoSpaceDN w:val="0"/>
        <w:spacing w:before="70" w:after="0" w:line="261" w:lineRule="auto"/>
        <w:ind w:right="1008"/>
        <w:rPr>
          <w:rFonts w:ascii="Cambria" w:eastAsia="Times New Roman" w:hAnsi="Cambria" w:cs="Times New Roman"/>
          <w:lang w:eastAsia="ru-RU"/>
        </w:rPr>
      </w:pPr>
      <w:r w:rsidRPr="00344413">
        <w:rPr>
          <w:rFonts w:ascii="Cambria" w:eastAsia="Times New Roman" w:hAnsi="Cambria" w:cs="Times New Roman"/>
          <w:lang w:eastAsia="ru-RU"/>
        </w:rPr>
        <w:tab/>
      </w: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Личностные результаты освоения курса достигаются в единстве учебной и воспитательной деятельности.</w:t>
      </w:r>
    </w:p>
    <w:p w:rsidR="00344413" w:rsidRPr="00344413" w:rsidRDefault="00344413" w:rsidP="00344413">
      <w:pPr>
        <w:autoSpaceDE w:val="0"/>
        <w:autoSpaceDN w:val="0"/>
        <w:spacing w:before="70" w:after="0" w:line="280" w:lineRule="auto"/>
        <w:ind w:right="864" w:firstLine="180"/>
        <w:rPr>
          <w:rFonts w:ascii="Cambria" w:eastAsia="Times New Roman" w:hAnsi="Cambria" w:cs="Times New Roman"/>
          <w:lang w:eastAsia="ru-RU"/>
        </w:rPr>
      </w:pPr>
      <w:proofErr w:type="gramStart"/>
      <w:r w:rsidRPr="00344413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>Личностные результаты</w:t>
      </w: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освоения курса включают осознание российской гражданской идентичности; готовность обучающихся к саморазвитию, самостоятельности и личностному самоопределению; ценность самостоятельности и инициативы; наличие мотивации к </w:t>
      </w:r>
      <w:r w:rsidRPr="00344413">
        <w:rPr>
          <w:rFonts w:ascii="Cambria" w:eastAsia="Times New Roman" w:hAnsi="Cambria" w:cs="Times New Roman"/>
          <w:lang w:eastAsia="ru-RU"/>
        </w:rPr>
        <w:br/>
      </w: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целенаправленной социально значимой деятельности; </w:t>
      </w:r>
      <w:proofErr w:type="spellStart"/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сформированность</w:t>
      </w:r>
      <w:proofErr w:type="spellEnd"/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внутренней позиции личности как особого ценностного отношения к себе, окружающим людям и жизни в целом.</w:t>
      </w:r>
      <w:proofErr w:type="gramEnd"/>
    </w:p>
    <w:p w:rsidR="00344413" w:rsidRPr="00344413" w:rsidRDefault="00344413" w:rsidP="00344413">
      <w:pPr>
        <w:tabs>
          <w:tab w:val="left" w:pos="180"/>
        </w:tabs>
        <w:autoSpaceDE w:val="0"/>
        <w:autoSpaceDN w:val="0"/>
        <w:spacing w:before="70" w:after="0" w:line="280" w:lineRule="auto"/>
        <w:ind w:right="576"/>
        <w:rPr>
          <w:rFonts w:ascii="Cambria" w:eastAsia="Times New Roman" w:hAnsi="Cambria" w:cs="Times New Roman"/>
          <w:lang w:eastAsia="ru-RU"/>
        </w:rPr>
      </w:pPr>
      <w:r w:rsidRPr="00344413">
        <w:rPr>
          <w:rFonts w:ascii="Cambria" w:eastAsia="Times New Roman" w:hAnsi="Cambria" w:cs="Times New Roman"/>
          <w:lang w:eastAsia="ru-RU"/>
        </w:rPr>
        <w:tab/>
      </w:r>
      <w:r w:rsidRPr="0034441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1. Патриотическое воспитание </w:t>
      </w:r>
      <w:r w:rsidRPr="00344413">
        <w:rPr>
          <w:rFonts w:ascii="Cambria" w:eastAsia="Times New Roman" w:hAnsi="Cambria" w:cs="Times New Roman"/>
          <w:lang w:eastAsia="ru-RU"/>
        </w:rPr>
        <w:br/>
      </w:r>
      <w:r w:rsidRPr="00344413">
        <w:rPr>
          <w:rFonts w:ascii="Cambria" w:eastAsia="Times New Roman" w:hAnsi="Cambria" w:cs="Times New Roman"/>
          <w:lang w:eastAsia="ru-RU"/>
        </w:rPr>
        <w:tab/>
      </w: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Самоопределение (личностное, профессиональное, жизненное): </w:t>
      </w:r>
      <w:proofErr w:type="spellStart"/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сформированность</w:t>
      </w:r>
      <w:proofErr w:type="spellEnd"/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российской гражданской идентичности: патриотизма, уважения к Отечеству, прошлому и настоящему многонационального народа России через представления об исторической роли культур народов России, традиционных религий, духовно-нравственных ценностей в становлении российской государственности.</w:t>
      </w:r>
    </w:p>
    <w:p w:rsidR="00344413" w:rsidRPr="00344413" w:rsidRDefault="00344413" w:rsidP="00344413">
      <w:pPr>
        <w:tabs>
          <w:tab w:val="left" w:pos="180"/>
        </w:tabs>
        <w:autoSpaceDE w:val="0"/>
        <w:autoSpaceDN w:val="0"/>
        <w:spacing w:before="70" w:after="0" w:line="285" w:lineRule="auto"/>
        <w:rPr>
          <w:rFonts w:ascii="Cambria" w:eastAsia="Times New Roman" w:hAnsi="Cambria" w:cs="Times New Roman"/>
          <w:lang w:eastAsia="ru-RU"/>
        </w:rPr>
      </w:pPr>
      <w:r w:rsidRPr="00344413">
        <w:rPr>
          <w:rFonts w:ascii="Cambria" w:eastAsia="Times New Roman" w:hAnsi="Cambria" w:cs="Times New Roman"/>
          <w:lang w:eastAsia="ru-RU"/>
        </w:rPr>
        <w:tab/>
      </w:r>
      <w:r w:rsidRPr="0034441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2. Гражданское воспитание </w:t>
      </w:r>
      <w:r w:rsidRPr="00344413">
        <w:rPr>
          <w:rFonts w:ascii="Cambria" w:eastAsia="Times New Roman" w:hAnsi="Cambria" w:cs="Times New Roman"/>
          <w:lang w:eastAsia="ru-RU"/>
        </w:rPr>
        <w:br/>
      </w:r>
      <w:r w:rsidRPr="00344413">
        <w:rPr>
          <w:rFonts w:ascii="Cambria" w:eastAsia="Times New Roman" w:hAnsi="Cambria" w:cs="Times New Roman"/>
          <w:lang w:eastAsia="ru-RU"/>
        </w:rPr>
        <w:tab/>
      </w: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Осознанность своей гражданской идентичности через знание истории, языка, культуры своего народа, своего края, основ культурного наследия народов России и человечества и знание основных норм морали, нравственных и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потребительстве</w:t>
      </w:r>
      <w:proofErr w:type="spellEnd"/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; </w:t>
      </w:r>
      <w:proofErr w:type="spellStart"/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сформированность</w:t>
      </w:r>
      <w:proofErr w:type="spellEnd"/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понимания и принятия гуманистических, демократических и традиционных ценностей многонационального российского общества с помощью воспитания способности к духовному развитию, нравственному самосовершенствованию; воспитание </w:t>
      </w:r>
      <w:r w:rsidRPr="00344413">
        <w:rPr>
          <w:rFonts w:ascii="Cambria" w:eastAsia="Times New Roman" w:hAnsi="Cambria" w:cs="Times New Roman"/>
          <w:lang w:eastAsia="ru-RU"/>
        </w:rPr>
        <w:br/>
      </w: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веротерпимости, уважительного отношения к религиозным чувствам, взглядам людей или их отсутствию.</w:t>
      </w:r>
    </w:p>
    <w:p w:rsidR="00344413" w:rsidRPr="00344413" w:rsidRDefault="00344413" w:rsidP="00344413">
      <w:pPr>
        <w:tabs>
          <w:tab w:val="left" w:pos="180"/>
        </w:tabs>
        <w:autoSpaceDE w:val="0"/>
        <w:autoSpaceDN w:val="0"/>
        <w:spacing w:before="70" w:after="0"/>
        <w:ind w:right="144"/>
        <w:rPr>
          <w:rFonts w:ascii="Cambria" w:eastAsia="Times New Roman" w:hAnsi="Cambria" w:cs="Times New Roman"/>
          <w:lang w:eastAsia="ru-RU"/>
        </w:rPr>
      </w:pPr>
      <w:r w:rsidRPr="00344413">
        <w:rPr>
          <w:rFonts w:ascii="Cambria" w:eastAsia="Times New Roman" w:hAnsi="Cambria" w:cs="Times New Roman"/>
          <w:lang w:eastAsia="ru-RU"/>
        </w:rPr>
        <w:tab/>
      </w:r>
      <w:r w:rsidRPr="0034441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3. Ценности познавательной деятельности </w:t>
      </w:r>
      <w:r w:rsidRPr="00344413">
        <w:rPr>
          <w:rFonts w:ascii="Cambria" w:eastAsia="Times New Roman" w:hAnsi="Cambria" w:cs="Times New Roman"/>
          <w:lang w:eastAsia="ru-RU"/>
        </w:rPr>
        <w:br/>
      </w:r>
      <w:r w:rsidRPr="00344413">
        <w:rPr>
          <w:rFonts w:ascii="Cambria" w:eastAsia="Times New Roman" w:hAnsi="Cambria" w:cs="Times New Roman"/>
          <w:lang w:eastAsia="ru-RU"/>
        </w:rPr>
        <w:tab/>
      </w:r>
      <w:proofErr w:type="spellStart"/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Сформированность</w:t>
      </w:r>
      <w:proofErr w:type="spellEnd"/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344413" w:rsidRPr="00344413" w:rsidRDefault="00344413" w:rsidP="00344413">
      <w:pPr>
        <w:autoSpaceDE w:val="0"/>
        <w:autoSpaceDN w:val="0"/>
        <w:spacing w:before="70" w:after="0" w:line="280" w:lineRule="auto"/>
        <w:ind w:right="288" w:firstLine="180"/>
        <w:rPr>
          <w:rFonts w:ascii="Cambria" w:eastAsia="Times New Roman" w:hAnsi="Cambria" w:cs="Times New Roman"/>
          <w:lang w:eastAsia="ru-RU"/>
        </w:rPr>
      </w:pPr>
      <w:proofErr w:type="spellStart"/>
      <w:r w:rsidRPr="00344413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>Смыслообразование</w:t>
      </w:r>
      <w:proofErr w:type="spellEnd"/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: </w:t>
      </w:r>
      <w:proofErr w:type="spellStart"/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сформированность</w:t>
      </w:r>
      <w:proofErr w:type="spellEnd"/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ответственного отношения к учению, готовности и </w:t>
      </w:r>
      <w:proofErr w:type="gramStart"/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способности</w:t>
      </w:r>
      <w:proofErr w:type="gramEnd"/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обучающихся к саморазвитию и самообразованию на основе мотивации к обучению и познанию через развитие способностей к духовному развитию, нравственному </w:t>
      </w:r>
      <w:r w:rsidRPr="00344413">
        <w:rPr>
          <w:rFonts w:ascii="Cambria" w:eastAsia="Times New Roman" w:hAnsi="Cambria" w:cs="Times New Roman"/>
          <w:lang w:eastAsia="ru-RU"/>
        </w:rPr>
        <w:br/>
      </w: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самосовершенствованию; воспитание веротерпимости, уважительного отношения к религиозным чувствам, взглядам людей или их отсутствию.</w:t>
      </w:r>
    </w:p>
    <w:p w:rsidR="00344413" w:rsidRPr="00344413" w:rsidRDefault="00344413" w:rsidP="00344413">
      <w:pPr>
        <w:tabs>
          <w:tab w:val="left" w:pos="180"/>
        </w:tabs>
        <w:autoSpaceDE w:val="0"/>
        <w:autoSpaceDN w:val="0"/>
        <w:spacing w:before="70" w:after="0" w:line="285" w:lineRule="auto"/>
        <w:ind w:right="288"/>
        <w:rPr>
          <w:rFonts w:ascii="Cambria" w:eastAsia="Times New Roman" w:hAnsi="Cambria" w:cs="Times New Roman"/>
          <w:lang w:eastAsia="ru-RU"/>
        </w:rPr>
      </w:pPr>
      <w:r w:rsidRPr="00344413">
        <w:rPr>
          <w:rFonts w:ascii="Cambria" w:eastAsia="Times New Roman" w:hAnsi="Cambria" w:cs="Times New Roman"/>
          <w:lang w:eastAsia="ru-RU"/>
        </w:rPr>
        <w:tab/>
      </w:r>
      <w:r w:rsidRPr="0034441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4. </w:t>
      </w:r>
      <w:proofErr w:type="gramStart"/>
      <w:r w:rsidRPr="0034441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Духовно-нравственное воспитание </w:t>
      </w:r>
      <w:r w:rsidRPr="00344413">
        <w:rPr>
          <w:rFonts w:ascii="Cambria" w:eastAsia="Times New Roman" w:hAnsi="Cambria" w:cs="Times New Roman"/>
          <w:lang w:eastAsia="ru-RU"/>
        </w:rPr>
        <w:br/>
      </w:r>
      <w:r w:rsidRPr="00344413">
        <w:rPr>
          <w:rFonts w:ascii="Cambria" w:eastAsia="Times New Roman" w:hAnsi="Cambria" w:cs="Times New Roman"/>
          <w:lang w:eastAsia="ru-RU"/>
        </w:rPr>
        <w:tab/>
      </w:r>
      <w:proofErr w:type="spellStart"/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Сформированность</w:t>
      </w:r>
      <w:proofErr w:type="spellEnd"/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родного края, России и народов мира; 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  <w:proofErr w:type="gramEnd"/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344413">
        <w:rPr>
          <w:rFonts w:ascii="Cambria" w:eastAsia="Times New Roman" w:hAnsi="Cambria" w:cs="Times New Roman"/>
          <w:lang w:eastAsia="ru-RU"/>
        </w:rPr>
        <w:br/>
      </w:r>
      <w:r w:rsidRPr="00344413">
        <w:rPr>
          <w:rFonts w:ascii="Cambria" w:eastAsia="Times New Roman" w:hAnsi="Cambria" w:cs="Times New Roman"/>
          <w:lang w:eastAsia="ru-RU"/>
        </w:rPr>
        <w:tab/>
      </w:r>
      <w:proofErr w:type="spellStart"/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сформированность</w:t>
      </w:r>
      <w:proofErr w:type="spellEnd"/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нравственной рефлексии и компетентности в решении моральных проблем на основе личностного выбора, нравственных чувств и нравственного поведения, осознанного и</w:t>
      </w:r>
    </w:p>
    <w:p w:rsidR="00344413" w:rsidRPr="00344413" w:rsidRDefault="00344413" w:rsidP="00344413">
      <w:pPr>
        <w:spacing w:after="0"/>
        <w:rPr>
          <w:rFonts w:ascii="Cambria" w:eastAsia="Times New Roman" w:hAnsi="Cambria" w:cs="Times New Roman"/>
          <w:lang w:eastAsia="ru-RU"/>
        </w:rPr>
        <w:sectPr w:rsidR="00344413" w:rsidRPr="00344413">
          <w:pgSz w:w="11900" w:h="16840"/>
          <w:pgMar w:top="298" w:right="650" w:bottom="410" w:left="666" w:header="720" w:footer="720" w:gutter="0"/>
          <w:cols w:space="720"/>
        </w:sectPr>
      </w:pPr>
    </w:p>
    <w:p w:rsidR="00344413" w:rsidRPr="00344413" w:rsidRDefault="00344413" w:rsidP="00344413">
      <w:pPr>
        <w:autoSpaceDE w:val="0"/>
        <w:autoSpaceDN w:val="0"/>
        <w:spacing w:after="66" w:line="220" w:lineRule="exact"/>
        <w:rPr>
          <w:rFonts w:ascii="Cambria" w:eastAsia="Times New Roman" w:hAnsi="Cambria" w:cs="Times New Roman"/>
          <w:lang w:eastAsia="ru-RU"/>
        </w:rPr>
      </w:pPr>
    </w:p>
    <w:p w:rsidR="00344413" w:rsidRPr="00344413" w:rsidRDefault="00344413" w:rsidP="00344413">
      <w:pPr>
        <w:tabs>
          <w:tab w:val="left" w:pos="180"/>
        </w:tabs>
        <w:autoSpaceDE w:val="0"/>
        <w:autoSpaceDN w:val="0"/>
        <w:spacing w:after="0" w:line="280" w:lineRule="auto"/>
        <w:rPr>
          <w:rFonts w:ascii="Cambria" w:eastAsia="Times New Roman" w:hAnsi="Cambria" w:cs="Times New Roman"/>
          <w:lang w:eastAsia="ru-RU"/>
        </w:rPr>
      </w:pPr>
      <w:proofErr w:type="gramStart"/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ответственного отношения к собственным поступкам; </w:t>
      </w:r>
      <w:r w:rsidRPr="00344413">
        <w:rPr>
          <w:rFonts w:ascii="Cambria" w:eastAsia="Times New Roman" w:hAnsi="Cambria" w:cs="Times New Roman"/>
          <w:lang w:eastAsia="ru-RU"/>
        </w:rPr>
        <w:br/>
      </w:r>
      <w:r w:rsidRPr="00344413">
        <w:rPr>
          <w:rFonts w:ascii="Cambria" w:eastAsia="Times New Roman" w:hAnsi="Cambria" w:cs="Times New Roman"/>
          <w:lang w:eastAsia="ru-RU"/>
        </w:rPr>
        <w:tab/>
      </w: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осознание значения семьи в жизни человека и общества; принятие ценности семейной жизни; уважительное и заботливое отношение к членам своей семьи через знание основных норм морали, нравственных, духовных идеалов, хранимых в культурных традициях народов России; готовность на их основе к сознательному самоограничению в поступках, поведении, расточительном потреблении.</w:t>
      </w:r>
      <w:proofErr w:type="gramEnd"/>
    </w:p>
    <w:p w:rsidR="00344413" w:rsidRPr="00344413" w:rsidRDefault="00344413" w:rsidP="00344413">
      <w:pPr>
        <w:autoSpaceDE w:val="0"/>
        <w:autoSpaceDN w:val="0"/>
        <w:spacing w:before="262" w:after="0" w:line="228" w:lineRule="auto"/>
        <w:rPr>
          <w:rFonts w:ascii="Cambria" w:eastAsia="Times New Roman" w:hAnsi="Cambria" w:cs="Times New Roman"/>
          <w:lang w:eastAsia="ru-RU"/>
        </w:rPr>
      </w:pPr>
      <w:proofErr w:type="spellStart"/>
      <w:r w:rsidRPr="0034441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Метапредметные</w:t>
      </w:r>
      <w:proofErr w:type="spellEnd"/>
      <w:r w:rsidRPr="0034441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результаты</w:t>
      </w:r>
    </w:p>
    <w:p w:rsidR="00344413" w:rsidRPr="00344413" w:rsidRDefault="00344413" w:rsidP="00344413">
      <w:pPr>
        <w:autoSpaceDE w:val="0"/>
        <w:autoSpaceDN w:val="0"/>
        <w:spacing w:before="166" w:after="0" w:line="285" w:lineRule="auto"/>
        <w:ind w:right="144" w:firstLine="180"/>
        <w:rPr>
          <w:rFonts w:ascii="Cambria" w:eastAsia="Times New Roman" w:hAnsi="Cambria" w:cs="Times New Roman"/>
          <w:lang w:eastAsia="ru-RU"/>
        </w:rPr>
      </w:pPr>
      <w:proofErr w:type="spellStart"/>
      <w:proofErr w:type="gramStart"/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Метапредметные</w:t>
      </w:r>
      <w:proofErr w:type="spellEnd"/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результаты освоения курса включают освоение обучающимися </w:t>
      </w:r>
      <w:proofErr w:type="spellStart"/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межпредметных</w:t>
      </w:r>
      <w:proofErr w:type="spellEnd"/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понятий (используются в нескольких предметных областях) и универсальные учебные действия (познавательные, коммуникативные, регулятивные); способность их использовать в учебной, познавательной и социальной практике; готовность к самостоятельному планированию и </w:t>
      </w:r>
      <w:r w:rsidRPr="00344413">
        <w:rPr>
          <w:rFonts w:ascii="Cambria" w:eastAsia="Times New Roman" w:hAnsi="Cambria" w:cs="Times New Roman"/>
          <w:lang w:eastAsia="ru-RU"/>
        </w:rPr>
        <w:br/>
      </w: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осуществлению учебной деятельности и организации учебного сотрудничества с педагогом и сверстниками, к участию в построении индивидуальной образовательной траектории;</w:t>
      </w:r>
      <w:proofErr w:type="gramEnd"/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овладение навыками работы с информацией: восприятие и создание информационных текстов в различных форматах, в том числе цифровых, с учётом назначения информац</w:t>
      </w:r>
      <w:proofErr w:type="gramStart"/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ии и её</w:t>
      </w:r>
      <w:proofErr w:type="gramEnd"/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аудитории.</w:t>
      </w:r>
    </w:p>
    <w:p w:rsidR="00344413" w:rsidRPr="00344413" w:rsidRDefault="00344413" w:rsidP="00344413">
      <w:pPr>
        <w:autoSpaceDE w:val="0"/>
        <w:autoSpaceDN w:val="0"/>
        <w:spacing w:after="0"/>
        <w:ind w:left="180" w:right="3888"/>
        <w:rPr>
          <w:rFonts w:ascii="Cambria" w:eastAsia="Times New Roman" w:hAnsi="Cambria" w:cs="Times New Roman"/>
          <w:lang w:eastAsia="ru-RU"/>
        </w:rPr>
      </w:pPr>
      <w:r w:rsidRPr="0034441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1. Познавательные универсальные учебные действия </w:t>
      </w: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Познавательные универсальные учебные действия включают:</w:t>
      </w:r>
    </w:p>
    <w:p w:rsidR="00344413" w:rsidRPr="00344413" w:rsidRDefault="00344413" w:rsidP="00344413">
      <w:pPr>
        <w:autoSpaceDE w:val="0"/>
        <w:autoSpaceDN w:val="0"/>
        <w:spacing w:after="0"/>
        <w:ind w:left="420" w:right="144"/>
        <w:rPr>
          <w:rFonts w:ascii="Cambria" w:eastAsia="Times New Roman" w:hAnsi="Cambria" w:cs="Times New Roman"/>
          <w:lang w:eastAsia="ru-RU"/>
        </w:rPr>
      </w:pP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—  умение определять понятия, создавать обобщения, устанавливать аналогии, </w:t>
      </w:r>
      <w:r w:rsidRPr="00344413">
        <w:rPr>
          <w:rFonts w:ascii="Cambria" w:eastAsia="Times New Roman" w:hAnsi="Cambria" w:cs="Times New Roman"/>
          <w:lang w:eastAsia="ru-RU"/>
        </w:rPr>
        <w:br/>
      </w: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 (логические УУД);</w:t>
      </w:r>
    </w:p>
    <w:p w:rsidR="00344413" w:rsidRPr="00344413" w:rsidRDefault="00344413" w:rsidP="00344413">
      <w:pPr>
        <w:autoSpaceDE w:val="0"/>
        <w:autoSpaceDN w:val="0"/>
        <w:spacing w:after="0"/>
        <w:ind w:left="420" w:right="720"/>
        <w:rPr>
          <w:rFonts w:ascii="Cambria" w:eastAsia="Times New Roman" w:hAnsi="Cambria" w:cs="Times New Roman"/>
          <w:lang w:eastAsia="ru-RU"/>
        </w:rPr>
      </w:pP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—  умение создавать, применять и преобразовывать знаки и символы, модели и схемы для решения учебных и познавательных задач (знаков</w:t>
      </w:r>
      <w:proofErr w:type="gramStart"/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о-</w:t>
      </w:r>
      <w:proofErr w:type="gramEnd"/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символические / моделирование);</w:t>
      </w:r>
    </w:p>
    <w:p w:rsidR="00344413" w:rsidRPr="00344413" w:rsidRDefault="00344413" w:rsidP="00344413">
      <w:pPr>
        <w:autoSpaceDE w:val="0"/>
        <w:autoSpaceDN w:val="0"/>
        <w:spacing w:after="0"/>
        <w:ind w:left="420"/>
        <w:rPr>
          <w:rFonts w:ascii="Cambria" w:eastAsia="Times New Roman" w:hAnsi="Cambria" w:cs="Times New Roman"/>
          <w:lang w:eastAsia="ru-RU"/>
        </w:rPr>
      </w:pP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—  смысловое чтение;</w:t>
      </w:r>
    </w:p>
    <w:p w:rsidR="00344413" w:rsidRPr="00344413" w:rsidRDefault="00344413" w:rsidP="00344413">
      <w:pPr>
        <w:autoSpaceDE w:val="0"/>
        <w:autoSpaceDN w:val="0"/>
        <w:spacing w:after="0"/>
        <w:ind w:left="420" w:right="432"/>
        <w:rPr>
          <w:rFonts w:ascii="Cambria" w:eastAsia="Times New Roman" w:hAnsi="Cambria" w:cs="Times New Roman"/>
          <w:lang w:eastAsia="ru-RU"/>
        </w:rPr>
      </w:pP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—  развитие мотивации к овладению культурой активного использования словарей и других поисковых систем.</w:t>
      </w:r>
    </w:p>
    <w:p w:rsidR="00344413" w:rsidRPr="00344413" w:rsidRDefault="00344413" w:rsidP="00344413">
      <w:pPr>
        <w:autoSpaceDE w:val="0"/>
        <w:autoSpaceDN w:val="0"/>
        <w:spacing w:after="0"/>
        <w:ind w:left="180" w:right="3600"/>
        <w:rPr>
          <w:rFonts w:ascii="Cambria" w:eastAsia="Times New Roman" w:hAnsi="Cambria" w:cs="Times New Roman"/>
          <w:lang w:eastAsia="ru-RU"/>
        </w:rPr>
      </w:pPr>
      <w:r w:rsidRPr="0034441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2. Коммуникативные универсальные учебные действия </w:t>
      </w: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Коммуникативные универсальные учебные действия включают:</w:t>
      </w:r>
    </w:p>
    <w:p w:rsidR="00344413" w:rsidRPr="00344413" w:rsidRDefault="00344413" w:rsidP="00344413">
      <w:pPr>
        <w:autoSpaceDE w:val="0"/>
        <w:autoSpaceDN w:val="0"/>
        <w:spacing w:after="0"/>
        <w:ind w:left="420"/>
        <w:rPr>
          <w:rFonts w:ascii="Cambria" w:eastAsia="Times New Roman" w:hAnsi="Cambria" w:cs="Times New Roman"/>
          <w:lang w:eastAsia="ru-RU"/>
        </w:rPr>
      </w:pP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— 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 (учебное сотрудничество);</w:t>
      </w:r>
    </w:p>
    <w:p w:rsidR="00344413" w:rsidRPr="00344413" w:rsidRDefault="00344413" w:rsidP="00344413">
      <w:pPr>
        <w:autoSpaceDE w:val="0"/>
        <w:autoSpaceDN w:val="0"/>
        <w:spacing w:after="0"/>
        <w:ind w:left="420"/>
        <w:rPr>
          <w:rFonts w:ascii="Cambria" w:eastAsia="Times New Roman" w:hAnsi="Cambria" w:cs="Times New Roman"/>
          <w:lang w:eastAsia="ru-RU"/>
        </w:rPr>
      </w:pP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— 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</w:t>
      </w:r>
      <w:r w:rsidRPr="00344413">
        <w:rPr>
          <w:rFonts w:ascii="Cambria" w:eastAsia="Times New Roman" w:hAnsi="Cambria" w:cs="Times New Roman"/>
          <w:lang w:eastAsia="ru-RU"/>
        </w:rPr>
        <w:br/>
      </w: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деятельности; владение устной и письменной речью, монологической контекстной речью (коммуникация);</w:t>
      </w:r>
    </w:p>
    <w:p w:rsidR="00344413" w:rsidRPr="00344413" w:rsidRDefault="00344413" w:rsidP="00344413">
      <w:pPr>
        <w:autoSpaceDE w:val="0"/>
        <w:autoSpaceDN w:val="0"/>
        <w:spacing w:after="0"/>
        <w:ind w:left="420" w:right="864"/>
        <w:rPr>
          <w:rFonts w:ascii="Cambria" w:eastAsia="Times New Roman" w:hAnsi="Cambria" w:cs="Times New Roman"/>
          <w:lang w:eastAsia="ru-RU"/>
        </w:rPr>
      </w:pP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—  формирование и развитие компетентности в области использования информационно-коммуникационных технологий (ИКТ-компетентность).</w:t>
      </w:r>
    </w:p>
    <w:p w:rsidR="00344413" w:rsidRPr="00344413" w:rsidRDefault="00344413" w:rsidP="00344413">
      <w:pPr>
        <w:autoSpaceDE w:val="0"/>
        <w:autoSpaceDN w:val="0"/>
        <w:spacing w:after="0"/>
        <w:ind w:left="180" w:right="4176"/>
        <w:rPr>
          <w:rFonts w:ascii="Cambria" w:eastAsia="Times New Roman" w:hAnsi="Cambria" w:cs="Times New Roman"/>
          <w:lang w:eastAsia="ru-RU"/>
        </w:rPr>
      </w:pPr>
      <w:r w:rsidRPr="0034441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3. Регулятивные универсальные учебные действия </w:t>
      </w: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Регулятивные универсальные учебные действия включают:</w:t>
      </w:r>
    </w:p>
    <w:p w:rsidR="00344413" w:rsidRPr="00344413" w:rsidRDefault="00344413" w:rsidP="00344413">
      <w:pPr>
        <w:autoSpaceDE w:val="0"/>
        <w:autoSpaceDN w:val="0"/>
        <w:spacing w:after="0"/>
        <w:ind w:left="420" w:right="144"/>
        <w:rPr>
          <w:rFonts w:ascii="Cambria" w:eastAsia="Times New Roman" w:hAnsi="Cambria" w:cs="Times New Roman"/>
          <w:lang w:eastAsia="ru-RU"/>
        </w:rPr>
      </w:pP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—  умение самостоятельно определять цели обучения, ставить и формулировать для себя новые задачи в учёбе и познавательной деятельности, развивать мотивы и интересы своей</w:t>
      </w:r>
    </w:p>
    <w:p w:rsidR="00344413" w:rsidRDefault="00344413" w:rsidP="00344413">
      <w:pPr>
        <w:spacing w:after="0"/>
        <w:rPr>
          <w:rFonts w:ascii="Cambria" w:eastAsia="Times New Roman" w:hAnsi="Cambria" w:cs="Times New Roman"/>
          <w:lang w:eastAsia="ru-RU"/>
        </w:rPr>
      </w:pPr>
    </w:p>
    <w:p w:rsidR="00D64057" w:rsidRDefault="00D64057" w:rsidP="00344413">
      <w:pPr>
        <w:spacing w:after="0"/>
        <w:rPr>
          <w:rFonts w:ascii="Cambria" w:eastAsia="Times New Roman" w:hAnsi="Cambria" w:cs="Times New Roman"/>
          <w:lang w:eastAsia="ru-RU"/>
        </w:rPr>
      </w:pPr>
    </w:p>
    <w:p w:rsidR="00D64057" w:rsidRDefault="00D64057" w:rsidP="00344413">
      <w:pPr>
        <w:spacing w:after="0"/>
        <w:rPr>
          <w:rFonts w:ascii="Cambria" w:eastAsia="Times New Roman" w:hAnsi="Cambria" w:cs="Times New Roman"/>
          <w:lang w:eastAsia="ru-RU"/>
        </w:rPr>
      </w:pPr>
    </w:p>
    <w:p w:rsidR="00D64057" w:rsidRDefault="00D64057" w:rsidP="00344413">
      <w:pPr>
        <w:spacing w:after="0"/>
        <w:rPr>
          <w:rFonts w:ascii="Cambria" w:eastAsia="Times New Roman" w:hAnsi="Cambria" w:cs="Times New Roman"/>
          <w:lang w:eastAsia="ru-RU"/>
        </w:rPr>
      </w:pPr>
    </w:p>
    <w:p w:rsidR="00D64057" w:rsidRDefault="00D64057" w:rsidP="00344413">
      <w:pPr>
        <w:spacing w:after="0"/>
        <w:rPr>
          <w:rFonts w:ascii="Cambria" w:eastAsia="Times New Roman" w:hAnsi="Cambria" w:cs="Times New Roman"/>
          <w:lang w:eastAsia="ru-RU"/>
        </w:rPr>
      </w:pPr>
    </w:p>
    <w:p w:rsidR="00D64057" w:rsidRPr="00344413" w:rsidRDefault="00D64057" w:rsidP="00344413">
      <w:pPr>
        <w:spacing w:after="0"/>
        <w:rPr>
          <w:rFonts w:ascii="Cambria" w:eastAsia="Times New Roman" w:hAnsi="Cambria" w:cs="Times New Roman"/>
          <w:lang w:eastAsia="ru-RU"/>
        </w:rPr>
        <w:sectPr w:rsidR="00D64057" w:rsidRPr="00344413">
          <w:pgSz w:w="11900" w:h="16840"/>
          <w:pgMar w:top="286" w:right="716" w:bottom="444" w:left="666" w:header="720" w:footer="720" w:gutter="0"/>
          <w:cols w:space="720"/>
        </w:sectPr>
      </w:pPr>
      <w:r>
        <w:rPr>
          <w:rFonts w:ascii="Cambria" w:eastAsia="Times New Roman" w:hAnsi="Cambria" w:cs="Times New Roman"/>
          <w:lang w:eastAsia="ru-RU"/>
        </w:rPr>
        <w:t xml:space="preserve">                 9</w:t>
      </w:r>
    </w:p>
    <w:p w:rsidR="00344413" w:rsidRPr="00344413" w:rsidRDefault="00344413" w:rsidP="00344413">
      <w:pPr>
        <w:autoSpaceDE w:val="0"/>
        <w:autoSpaceDN w:val="0"/>
        <w:spacing w:after="66"/>
        <w:rPr>
          <w:rFonts w:ascii="Cambria" w:eastAsia="Times New Roman" w:hAnsi="Cambria" w:cs="Times New Roman"/>
          <w:lang w:eastAsia="ru-RU"/>
        </w:rPr>
      </w:pPr>
    </w:p>
    <w:p w:rsidR="00344413" w:rsidRPr="00344413" w:rsidRDefault="00344413" w:rsidP="00344413">
      <w:pPr>
        <w:autoSpaceDE w:val="0"/>
        <w:autoSpaceDN w:val="0"/>
        <w:spacing w:after="0"/>
        <w:ind w:left="420"/>
        <w:rPr>
          <w:rFonts w:ascii="Cambria" w:eastAsia="Times New Roman" w:hAnsi="Cambria" w:cs="Times New Roman"/>
          <w:lang w:eastAsia="ru-RU"/>
        </w:rPr>
      </w:pP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познавательной деятельности (целеполагание);</w:t>
      </w:r>
    </w:p>
    <w:p w:rsidR="00344413" w:rsidRPr="00344413" w:rsidRDefault="00344413" w:rsidP="00344413">
      <w:pPr>
        <w:autoSpaceDE w:val="0"/>
        <w:autoSpaceDN w:val="0"/>
        <w:spacing w:after="0"/>
        <w:ind w:left="420"/>
        <w:rPr>
          <w:rFonts w:ascii="Cambria" w:eastAsia="Times New Roman" w:hAnsi="Cambria" w:cs="Times New Roman"/>
          <w:lang w:eastAsia="ru-RU"/>
        </w:rPr>
      </w:pP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— 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:rsidR="00344413" w:rsidRPr="00344413" w:rsidRDefault="00344413" w:rsidP="00344413">
      <w:pPr>
        <w:autoSpaceDE w:val="0"/>
        <w:autoSpaceDN w:val="0"/>
        <w:spacing w:after="0"/>
        <w:ind w:left="420" w:right="144"/>
        <w:rPr>
          <w:rFonts w:ascii="Cambria" w:eastAsia="Times New Roman" w:hAnsi="Cambria" w:cs="Times New Roman"/>
          <w:lang w:eastAsia="ru-RU"/>
        </w:rPr>
      </w:pP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— 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</w:t>
      </w:r>
      <w:proofErr w:type="gramStart"/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й(</w:t>
      </w:r>
      <w:proofErr w:type="gramEnd"/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контроль и коррекция);</w:t>
      </w:r>
    </w:p>
    <w:p w:rsidR="00344413" w:rsidRPr="00344413" w:rsidRDefault="00344413" w:rsidP="00344413">
      <w:pPr>
        <w:autoSpaceDE w:val="0"/>
        <w:autoSpaceDN w:val="0"/>
        <w:spacing w:after="0"/>
        <w:ind w:left="420" w:right="144"/>
        <w:rPr>
          <w:rFonts w:ascii="Cambria" w:eastAsia="Times New Roman" w:hAnsi="Cambria" w:cs="Times New Roman"/>
          <w:lang w:eastAsia="ru-RU"/>
        </w:rPr>
      </w:pP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—  умение оценивать правильность выполнения учебной задачи, собственные возможности её решения (оценка);</w:t>
      </w:r>
    </w:p>
    <w:p w:rsidR="00344413" w:rsidRPr="00344413" w:rsidRDefault="00344413" w:rsidP="00344413">
      <w:pPr>
        <w:autoSpaceDE w:val="0"/>
        <w:autoSpaceDN w:val="0"/>
        <w:spacing w:after="0"/>
        <w:ind w:left="420" w:right="288"/>
        <w:rPr>
          <w:rFonts w:ascii="Cambria" w:eastAsia="Times New Roman" w:hAnsi="Cambria" w:cs="Times New Roman"/>
          <w:lang w:eastAsia="ru-RU"/>
        </w:rPr>
      </w:pP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—  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</w:t>
      </w:r>
      <w:proofErr w:type="spellStart"/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саморегуляция</w:t>
      </w:r>
      <w:proofErr w:type="spellEnd"/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) деятельности.</w:t>
      </w:r>
    </w:p>
    <w:p w:rsidR="00344413" w:rsidRPr="00344413" w:rsidRDefault="00344413" w:rsidP="00344413">
      <w:pPr>
        <w:autoSpaceDE w:val="0"/>
        <w:autoSpaceDN w:val="0"/>
        <w:spacing w:after="0"/>
        <w:rPr>
          <w:rFonts w:ascii="Cambria" w:eastAsia="Times New Roman" w:hAnsi="Cambria" w:cs="Times New Roman"/>
          <w:lang w:eastAsia="ru-RU"/>
        </w:rPr>
      </w:pPr>
      <w:r w:rsidRPr="0034441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Предметные результаты</w:t>
      </w:r>
    </w:p>
    <w:p w:rsidR="00344413" w:rsidRPr="00344413" w:rsidRDefault="00344413" w:rsidP="00344413">
      <w:pPr>
        <w:autoSpaceDE w:val="0"/>
        <w:autoSpaceDN w:val="0"/>
        <w:spacing w:after="0"/>
        <w:ind w:firstLine="180"/>
        <w:rPr>
          <w:rFonts w:ascii="Cambria" w:eastAsia="Times New Roman" w:hAnsi="Cambria" w:cs="Times New Roman"/>
          <w:lang w:eastAsia="ru-RU"/>
        </w:rPr>
      </w:pP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Предметные результаты освоения курса включают освоение научных знаний, умений и способов действий, специфических для соответствующей предметной области; предпосылки научного типа мышления; виды деятельности по получению нового знания, его интерпретации, преобразованию и применению в различных учебных ситуациях, в том числе при создании проектов.</w:t>
      </w:r>
    </w:p>
    <w:p w:rsidR="00344413" w:rsidRPr="00344413" w:rsidRDefault="00344413" w:rsidP="00344413">
      <w:pPr>
        <w:autoSpaceDE w:val="0"/>
        <w:autoSpaceDN w:val="0"/>
        <w:spacing w:after="0"/>
        <w:ind w:left="180" w:right="1008"/>
        <w:rPr>
          <w:rFonts w:ascii="Cambria" w:eastAsia="Times New Roman" w:hAnsi="Cambria" w:cs="Times New Roman"/>
          <w:lang w:eastAsia="ru-RU"/>
        </w:rPr>
      </w:pPr>
      <w:r w:rsidRPr="0034441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«Россия — наш общий дом»</w:t>
      </w:r>
      <w:r w:rsidRPr="00344413">
        <w:rPr>
          <w:rFonts w:ascii="Cambria" w:eastAsia="Times New Roman" w:hAnsi="Cambria" w:cs="Times New Roman"/>
          <w:lang w:eastAsia="ru-RU"/>
        </w:rPr>
        <w:br/>
      </w: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Зачем изучать курс «Основы духовно-нравственной культуры народов России»?</w:t>
      </w:r>
    </w:p>
    <w:p w:rsidR="00344413" w:rsidRPr="00344413" w:rsidRDefault="00344413" w:rsidP="00344413">
      <w:pPr>
        <w:autoSpaceDE w:val="0"/>
        <w:autoSpaceDN w:val="0"/>
        <w:spacing w:after="0"/>
        <w:ind w:left="420" w:right="576"/>
        <w:rPr>
          <w:rFonts w:ascii="Cambria" w:eastAsia="Times New Roman" w:hAnsi="Cambria" w:cs="Times New Roman"/>
          <w:lang w:eastAsia="ru-RU"/>
        </w:rPr>
      </w:pP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—  Знать цель и предназначение курса «Основы духовно-нравственной культуры народов России», понимать важность изучения культуры и </w:t>
      </w:r>
      <w:proofErr w:type="spellStart"/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гражданствообразующих</w:t>
      </w:r>
      <w:proofErr w:type="spellEnd"/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религий для формирования личности гражданина России;</w:t>
      </w:r>
    </w:p>
    <w:p w:rsidR="00344413" w:rsidRPr="00344413" w:rsidRDefault="00344413" w:rsidP="00344413">
      <w:pPr>
        <w:autoSpaceDE w:val="0"/>
        <w:autoSpaceDN w:val="0"/>
        <w:spacing w:after="0"/>
        <w:ind w:left="420" w:right="576"/>
        <w:rPr>
          <w:rFonts w:ascii="Cambria" w:eastAsia="Times New Roman" w:hAnsi="Cambria" w:cs="Times New Roman"/>
          <w:lang w:eastAsia="ru-RU"/>
        </w:rPr>
      </w:pP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—  иметь представление о содержании данного курса, в том числе о понятиях «мораль и нравственность», «семья», «традиционные ценности», об угрозах духовно-нравственному единству страны;</w:t>
      </w:r>
    </w:p>
    <w:p w:rsidR="00344413" w:rsidRPr="00344413" w:rsidRDefault="00344413" w:rsidP="00344413">
      <w:pPr>
        <w:autoSpaceDE w:val="0"/>
        <w:autoSpaceDN w:val="0"/>
        <w:spacing w:after="0"/>
        <w:ind w:left="420" w:right="720"/>
        <w:rPr>
          <w:rFonts w:ascii="Cambria" w:eastAsia="Times New Roman" w:hAnsi="Cambria" w:cs="Times New Roman"/>
          <w:lang w:eastAsia="ru-RU"/>
        </w:rPr>
      </w:pP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—  понимать взаимосвязь между языком и культурой, духовно-нравственным развитием личности и социальным поведением.</w:t>
      </w:r>
    </w:p>
    <w:p w:rsidR="00344413" w:rsidRPr="00344413" w:rsidRDefault="00344413" w:rsidP="00344413">
      <w:pPr>
        <w:autoSpaceDE w:val="0"/>
        <w:autoSpaceDN w:val="0"/>
        <w:spacing w:after="0"/>
        <w:ind w:left="180"/>
        <w:rPr>
          <w:rFonts w:ascii="Cambria" w:eastAsia="Times New Roman" w:hAnsi="Cambria" w:cs="Times New Roman"/>
          <w:lang w:eastAsia="ru-RU"/>
        </w:rPr>
      </w:pP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Наш дом — Россия</w:t>
      </w:r>
    </w:p>
    <w:p w:rsidR="00344413" w:rsidRPr="00344413" w:rsidRDefault="00344413" w:rsidP="00344413">
      <w:pPr>
        <w:autoSpaceDE w:val="0"/>
        <w:autoSpaceDN w:val="0"/>
        <w:spacing w:after="0"/>
        <w:ind w:left="420" w:right="288"/>
        <w:rPr>
          <w:rFonts w:ascii="Cambria" w:eastAsia="Times New Roman" w:hAnsi="Cambria" w:cs="Times New Roman"/>
          <w:lang w:eastAsia="ru-RU"/>
        </w:rPr>
      </w:pP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—  Иметь представление об историческом пути формирования многонационального состава населения Российской Федерации, его мирном характере и причинах его формирования;</w:t>
      </w:r>
    </w:p>
    <w:p w:rsidR="00344413" w:rsidRPr="00344413" w:rsidRDefault="00344413" w:rsidP="00344413">
      <w:pPr>
        <w:autoSpaceDE w:val="0"/>
        <w:autoSpaceDN w:val="0"/>
        <w:spacing w:after="0"/>
        <w:ind w:left="420" w:right="864"/>
        <w:rPr>
          <w:rFonts w:ascii="Cambria" w:eastAsia="Times New Roman" w:hAnsi="Cambria" w:cs="Times New Roman"/>
          <w:lang w:eastAsia="ru-RU"/>
        </w:rPr>
      </w:pP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—  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:rsidR="00344413" w:rsidRPr="00344413" w:rsidRDefault="00344413" w:rsidP="00344413">
      <w:pPr>
        <w:autoSpaceDE w:val="0"/>
        <w:autoSpaceDN w:val="0"/>
        <w:spacing w:after="0"/>
        <w:ind w:left="420"/>
        <w:rPr>
          <w:rFonts w:ascii="Cambria" w:eastAsia="Times New Roman" w:hAnsi="Cambria" w:cs="Times New Roman"/>
          <w:lang w:eastAsia="ru-RU"/>
        </w:rPr>
      </w:pP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—  понимать необходимость межнационального и межрелигиозного сотрудничества и взаимодействия, важность сотрудничества и дружбы между народами и нациями, обосновывать их необходимость</w:t>
      </w:r>
    </w:p>
    <w:p w:rsidR="00344413" w:rsidRPr="00344413" w:rsidRDefault="00344413" w:rsidP="00344413">
      <w:pPr>
        <w:autoSpaceDE w:val="0"/>
        <w:autoSpaceDN w:val="0"/>
        <w:spacing w:after="0"/>
        <w:rPr>
          <w:rFonts w:ascii="Cambria" w:eastAsia="Times New Roman" w:hAnsi="Cambria" w:cs="Times New Roman"/>
          <w:lang w:eastAsia="ru-RU"/>
        </w:rPr>
      </w:pP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Истоки родной культуры</w:t>
      </w:r>
    </w:p>
    <w:p w:rsidR="00344413" w:rsidRPr="00344413" w:rsidRDefault="00344413" w:rsidP="00344413">
      <w:pPr>
        <w:autoSpaceDE w:val="0"/>
        <w:autoSpaceDN w:val="0"/>
        <w:spacing w:after="0"/>
        <w:ind w:left="240"/>
        <w:rPr>
          <w:rFonts w:ascii="Cambria" w:eastAsia="Times New Roman" w:hAnsi="Cambria" w:cs="Times New Roman"/>
          <w:lang w:eastAsia="ru-RU"/>
        </w:rPr>
      </w:pP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—  Иметь сформированное представление о понятие «культура»;</w:t>
      </w:r>
    </w:p>
    <w:p w:rsidR="00344413" w:rsidRPr="00344413" w:rsidRDefault="00344413" w:rsidP="00344413">
      <w:pPr>
        <w:autoSpaceDE w:val="0"/>
        <w:autoSpaceDN w:val="0"/>
        <w:spacing w:after="0"/>
        <w:ind w:left="240" w:right="432"/>
        <w:rPr>
          <w:rFonts w:ascii="Cambria" w:eastAsia="Times New Roman" w:hAnsi="Cambria" w:cs="Times New Roman"/>
          <w:lang w:eastAsia="ru-RU"/>
        </w:rPr>
      </w:pP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—  уметь выделять общие черты в культуре различных народов, обосновывать их значение и причины.</w:t>
      </w:r>
    </w:p>
    <w:p w:rsidR="00344413" w:rsidRPr="00344413" w:rsidRDefault="00344413" w:rsidP="00344413">
      <w:pPr>
        <w:autoSpaceDE w:val="0"/>
        <w:autoSpaceDN w:val="0"/>
        <w:spacing w:after="0"/>
        <w:rPr>
          <w:rFonts w:ascii="Cambria" w:eastAsia="Times New Roman" w:hAnsi="Cambria" w:cs="Times New Roman"/>
          <w:lang w:eastAsia="ru-RU"/>
        </w:rPr>
      </w:pP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Духовная культура</w:t>
      </w:r>
    </w:p>
    <w:p w:rsidR="00344413" w:rsidRPr="00344413" w:rsidRDefault="00344413" w:rsidP="00344413">
      <w:pPr>
        <w:autoSpaceDE w:val="0"/>
        <w:autoSpaceDN w:val="0"/>
        <w:spacing w:after="0"/>
        <w:ind w:left="240"/>
        <w:rPr>
          <w:rFonts w:ascii="Cambria" w:eastAsia="Times New Roman" w:hAnsi="Cambria" w:cs="Times New Roman"/>
          <w:lang w:eastAsia="ru-RU"/>
        </w:rPr>
      </w:pP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—  Иметь представление о таких культурных концептах как «искусство», «наука», «религия»;</w:t>
      </w:r>
    </w:p>
    <w:p w:rsidR="00344413" w:rsidRPr="00344413" w:rsidRDefault="00344413" w:rsidP="00344413">
      <w:pPr>
        <w:autoSpaceDE w:val="0"/>
        <w:autoSpaceDN w:val="0"/>
        <w:spacing w:after="0"/>
        <w:ind w:left="240" w:right="432"/>
        <w:rPr>
          <w:rFonts w:ascii="Cambria" w:eastAsia="Times New Roman" w:hAnsi="Cambria" w:cs="Times New Roman"/>
          <w:lang w:eastAsia="ru-RU"/>
        </w:rPr>
      </w:pP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—  знать и давать определения терминам «мораль», «нравственность», «духовные </w:t>
      </w:r>
      <w:proofErr w:type="spellStart"/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ценности»</w:t>
      </w:r>
      <w:proofErr w:type="gramStart"/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,«</w:t>
      </w:r>
      <w:proofErr w:type="gramEnd"/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духовность</w:t>
      </w:r>
      <w:proofErr w:type="spellEnd"/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» на доступном для обучающихся уровне осмысления;</w:t>
      </w:r>
    </w:p>
    <w:p w:rsidR="00344413" w:rsidRPr="00344413" w:rsidRDefault="00344413" w:rsidP="00344413">
      <w:pPr>
        <w:autoSpaceDE w:val="0"/>
        <w:autoSpaceDN w:val="0"/>
        <w:spacing w:after="0"/>
        <w:ind w:left="240"/>
        <w:rPr>
          <w:rFonts w:ascii="Cambria" w:eastAsia="Times New Roman" w:hAnsi="Cambria" w:cs="Times New Roman"/>
          <w:lang w:eastAsia="ru-RU"/>
        </w:rPr>
      </w:pP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—  понимать смысл и взаимосвязь названных терминов с формами их репрезентации в культуре;</w:t>
      </w:r>
    </w:p>
    <w:p w:rsidR="00344413" w:rsidRPr="00344413" w:rsidRDefault="00344413" w:rsidP="00344413">
      <w:pPr>
        <w:autoSpaceDE w:val="0"/>
        <w:autoSpaceDN w:val="0"/>
        <w:spacing w:after="0"/>
        <w:ind w:left="240" w:right="432"/>
        <w:rPr>
          <w:rFonts w:ascii="Cambria" w:eastAsia="Times New Roman" w:hAnsi="Cambria" w:cs="Times New Roman"/>
          <w:lang w:eastAsia="ru-RU"/>
        </w:rPr>
      </w:pP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—  осознавать значение культурных символов, нравственный и духовный смысл культурных артефактов;</w:t>
      </w:r>
    </w:p>
    <w:p w:rsidR="00344413" w:rsidRPr="00344413" w:rsidRDefault="00344413" w:rsidP="00344413">
      <w:pPr>
        <w:autoSpaceDE w:val="0"/>
        <w:autoSpaceDN w:val="0"/>
        <w:spacing w:after="0"/>
        <w:ind w:left="240"/>
        <w:rPr>
          <w:rFonts w:ascii="Cambria" w:eastAsia="Times New Roman" w:hAnsi="Cambria" w:cs="Times New Roman"/>
          <w:lang w:eastAsia="ru-RU"/>
        </w:rPr>
      </w:pP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—  знать, что такое знаки и символы, уметь соотносить их с культурными явлениями, с которыми они связаны.</w:t>
      </w:r>
    </w:p>
    <w:p w:rsidR="00344413" w:rsidRPr="00344413" w:rsidRDefault="00344413" w:rsidP="00344413">
      <w:pPr>
        <w:spacing w:after="0"/>
        <w:rPr>
          <w:rFonts w:ascii="Cambria" w:eastAsia="Times New Roman" w:hAnsi="Cambria" w:cs="Times New Roman"/>
          <w:lang w:eastAsia="ru-RU"/>
        </w:rPr>
        <w:sectPr w:rsidR="00344413" w:rsidRPr="00344413">
          <w:pgSz w:w="11900" w:h="16840"/>
          <w:pgMar w:top="328" w:right="720" w:bottom="302" w:left="846" w:header="720" w:footer="720" w:gutter="0"/>
          <w:cols w:space="720"/>
        </w:sectPr>
      </w:pPr>
    </w:p>
    <w:p w:rsidR="00344413" w:rsidRPr="00344413" w:rsidRDefault="00344413" w:rsidP="00344413">
      <w:pPr>
        <w:autoSpaceDE w:val="0"/>
        <w:autoSpaceDN w:val="0"/>
        <w:spacing w:after="138"/>
        <w:rPr>
          <w:rFonts w:ascii="Cambria" w:eastAsia="Times New Roman" w:hAnsi="Cambria" w:cs="Times New Roman"/>
          <w:lang w:eastAsia="ru-RU"/>
        </w:rPr>
      </w:pPr>
    </w:p>
    <w:p w:rsidR="00344413" w:rsidRPr="00344413" w:rsidRDefault="00344413" w:rsidP="00344413">
      <w:pPr>
        <w:autoSpaceDE w:val="0"/>
        <w:autoSpaceDN w:val="0"/>
        <w:spacing w:after="0"/>
        <w:ind w:left="240" w:right="576" w:hanging="240"/>
        <w:rPr>
          <w:rFonts w:ascii="Cambria" w:eastAsia="Times New Roman" w:hAnsi="Cambria" w:cs="Times New Roman"/>
          <w:lang w:eastAsia="ru-RU"/>
        </w:rPr>
      </w:pP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Культура и религия</w:t>
      </w:r>
      <w:r w:rsidRPr="00344413">
        <w:rPr>
          <w:rFonts w:ascii="Cambria" w:eastAsia="Times New Roman" w:hAnsi="Cambria" w:cs="Times New Roman"/>
          <w:lang w:eastAsia="ru-RU"/>
        </w:rPr>
        <w:br/>
      </w: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—  Иметь представление о понятии «религия», уметь пояснить её роль в жизни общества и основные социально-культурные функции;</w:t>
      </w:r>
      <w:r w:rsidRPr="00344413">
        <w:rPr>
          <w:rFonts w:ascii="Cambria" w:eastAsia="Times New Roman" w:hAnsi="Cambria" w:cs="Times New Roman"/>
          <w:lang w:eastAsia="ru-RU"/>
        </w:rPr>
        <w:br/>
      </w: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—  осознавать связь религии и морали;</w:t>
      </w:r>
      <w:r w:rsidRPr="00344413">
        <w:rPr>
          <w:rFonts w:ascii="Cambria" w:eastAsia="Times New Roman" w:hAnsi="Cambria" w:cs="Times New Roman"/>
          <w:lang w:eastAsia="ru-RU"/>
        </w:rPr>
        <w:br/>
      </w: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—  понимать роль и значение духовных ценностей в религиях народов России;</w:t>
      </w:r>
      <w:r w:rsidRPr="00344413">
        <w:rPr>
          <w:rFonts w:ascii="Cambria" w:eastAsia="Times New Roman" w:hAnsi="Cambria" w:cs="Times New Roman"/>
          <w:lang w:eastAsia="ru-RU"/>
        </w:rPr>
        <w:br/>
      </w: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—  уметь характеризовать </w:t>
      </w:r>
      <w:proofErr w:type="spellStart"/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государствообразующие</w:t>
      </w:r>
      <w:proofErr w:type="spellEnd"/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конфессии России и их картины мира.</w:t>
      </w:r>
    </w:p>
    <w:p w:rsidR="00344413" w:rsidRPr="00344413" w:rsidRDefault="00344413" w:rsidP="00344413">
      <w:pPr>
        <w:autoSpaceDE w:val="0"/>
        <w:autoSpaceDN w:val="0"/>
        <w:spacing w:after="0"/>
        <w:ind w:left="240" w:hanging="240"/>
        <w:rPr>
          <w:rFonts w:ascii="Cambria" w:eastAsia="Times New Roman" w:hAnsi="Cambria" w:cs="Times New Roman"/>
          <w:lang w:eastAsia="ru-RU"/>
        </w:rPr>
      </w:pP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Многообразие культур России (практическое занятие)</w:t>
      </w:r>
      <w:r w:rsidRPr="00344413">
        <w:rPr>
          <w:rFonts w:ascii="Cambria" w:eastAsia="Times New Roman" w:hAnsi="Cambria" w:cs="Times New Roman"/>
          <w:lang w:eastAsia="ru-RU"/>
        </w:rPr>
        <w:br/>
      </w: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—  Иметь сформированные представления о закономерностях развития культуры и истории народов, их культурных особенностях;</w:t>
      </w:r>
      <w:r w:rsidRPr="00344413">
        <w:rPr>
          <w:rFonts w:ascii="Cambria" w:eastAsia="Times New Roman" w:hAnsi="Cambria" w:cs="Times New Roman"/>
          <w:lang w:eastAsia="ru-RU"/>
        </w:rPr>
        <w:br/>
      </w: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—  выделять общее и единичное в культуре на основе предметных знаний о культуре своего народа;</w:t>
      </w:r>
      <w:r w:rsidRPr="00344413">
        <w:rPr>
          <w:rFonts w:ascii="Cambria" w:eastAsia="Times New Roman" w:hAnsi="Cambria" w:cs="Times New Roman"/>
          <w:lang w:eastAsia="ru-RU"/>
        </w:rPr>
        <w:br/>
      </w: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—  предполагать и доказывать наличие взаимосвязи между культурой и духовно-нравственными ценностями на основе местной культурно-исторической специфики;</w:t>
      </w:r>
      <w:r w:rsidRPr="00344413">
        <w:rPr>
          <w:rFonts w:ascii="Cambria" w:eastAsia="Times New Roman" w:hAnsi="Cambria" w:cs="Times New Roman"/>
          <w:lang w:eastAsia="ru-RU"/>
        </w:rPr>
        <w:br/>
      </w: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—  обосновывать важность сохранения культурного многообразия как источника духовно-нравственных ценностей, морали и нравственности современного общества.</w:t>
      </w:r>
    </w:p>
    <w:p w:rsidR="00344413" w:rsidRPr="00344413" w:rsidRDefault="00344413" w:rsidP="00344413">
      <w:pPr>
        <w:tabs>
          <w:tab w:val="left" w:pos="240"/>
        </w:tabs>
        <w:autoSpaceDE w:val="0"/>
        <w:autoSpaceDN w:val="0"/>
        <w:spacing w:after="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Семья — хранитель духовных ценностей</w:t>
      </w:r>
      <w:r w:rsidRPr="00344413">
        <w:rPr>
          <w:rFonts w:ascii="Cambria" w:eastAsia="Times New Roman" w:hAnsi="Cambria" w:cs="Times New Roman"/>
          <w:lang w:eastAsia="ru-RU"/>
        </w:rPr>
        <w:br/>
      </w:r>
      <w:r w:rsidRPr="00344413">
        <w:rPr>
          <w:rFonts w:ascii="Cambria" w:eastAsia="Times New Roman" w:hAnsi="Cambria" w:cs="Times New Roman"/>
          <w:lang w:eastAsia="ru-RU"/>
        </w:rPr>
        <w:tab/>
      </w: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—  Знать и понимать смысл термина «семья»;</w:t>
      </w:r>
      <w:r w:rsidRPr="00344413">
        <w:rPr>
          <w:rFonts w:ascii="Cambria" w:eastAsia="Times New Roman" w:hAnsi="Cambria" w:cs="Times New Roman"/>
          <w:lang w:eastAsia="ru-RU"/>
        </w:rPr>
        <w:br/>
      </w:r>
      <w:r w:rsidRPr="00344413">
        <w:rPr>
          <w:rFonts w:ascii="Cambria" w:eastAsia="Times New Roman" w:hAnsi="Cambria" w:cs="Times New Roman"/>
          <w:lang w:eastAsia="ru-RU"/>
        </w:rPr>
        <w:tab/>
      </w: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—  иметь представление о взаимосвязях между типом культуры и особенностями семейного быта </w:t>
      </w:r>
      <w:r w:rsidRPr="00344413">
        <w:rPr>
          <w:rFonts w:ascii="Cambria" w:eastAsia="Times New Roman" w:hAnsi="Cambria" w:cs="Times New Roman"/>
          <w:lang w:eastAsia="ru-RU"/>
        </w:rPr>
        <w:tab/>
      </w: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и отношений в семье;</w:t>
      </w:r>
      <w:r w:rsidRPr="00344413">
        <w:rPr>
          <w:rFonts w:ascii="Cambria" w:eastAsia="Times New Roman" w:hAnsi="Cambria" w:cs="Times New Roman"/>
          <w:lang w:eastAsia="ru-RU"/>
        </w:rPr>
        <w:br/>
      </w:r>
      <w:r w:rsidRPr="00344413">
        <w:rPr>
          <w:rFonts w:ascii="Cambria" w:eastAsia="Times New Roman" w:hAnsi="Cambria" w:cs="Times New Roman"/>
          <w:lang w:eastAsia="ru-RU"/>
        </w:rPr>
        <w:tab/>
      </w: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—  осознавать значение термина «поколение» и его взаимосвязь с культурными особенностями </w:t>
      </w:r>
      <w:r w:rsidRPr="00344413">
        <w:rPr>
          <w:rFonts w:ascii="Cambria" w:eastAsia="Times New Roman" w:hAnsi="Cambria" w:cs="Times New Roman"/>
          <w:lang w:eastAsia="ru-RU"/>
        </w:rPr>
        <w:tab/>
      </w: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своего времени;</w:t>
      </w:r>
      <w:r w:rsidRPr="00344413">
        <w:rPr>
          <w:rFonts w:ascii="Cambria" w:eastAsia="Times New Roman" w:hAnsi="Cambria" w:cs="Times New Roman"/>
          <w:lang w:eastAsia="ru-RU"/>
        </w:rPr>
        <w:br/>
      </w:r>
      <w:r w:rsidRPr="00344413">
        <w:rPr>
          <w:rFonts w:ascii="Cambria" w:eastAsia="Times New Roman" w:hAnsi="Cambria" w:cs="Times New Roman"/>
          <w:lang w:eastAsia="ru-RU"/>
        </w:rPr>
        <w:tab/>
      </w: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—  уметь составить рассказ о своей семье в соответствии с культурно-историческими условиями </w:t>
      </w:r>
      <w:r w:rsidRPr="00344413">
        <w:rPr>
          <w:rFonts w:ascii="Cambria" w:eastAsia="Times New Roman" w:hAnsi="Cambria" w:cs="Times New Roman"/>
          <w:lang w:eastAsia="ru-RU"/>
        </w:rPr>
        <w:tab/>
      </w: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её существования;</w:t>
      </w:r>
      <w:r w:rsidRPr="00344413">
        <w:rPr>
          <w:rFonts w:ascii="Cambria" w:eastAsia="Times New Roman" w:hAnsi="Cambria" w:cs="Times New Roman"/>
          <w:lang w:eastAsia="ru-RU"/>
        </w:rPr>
        <w:br/>
      </w:r>
      <w:r w:rsidRPr="00344413">
        <w:rPr>
          <w:rFonts w:ascii="Cambria" w:eastAsia="Times New Roman" w:hAnsi="Cambria" w:cs="Times New Roman"/>
          <w:lang w:eastAsia="ru-RU"/>
        </w:rPr>
        <w:tab/>
      </w: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—  понимать и обосновывать такие понятия, как «счастливая семья», «семейное счастье»;</w:t>
      </w:r>
      <w:r w:rsidRPr="00344413">
        <w:rPr>
          <w:rFonts w:ascii="Cambria" w:eastAsia="Times New Roman" w:hAnsi="Cambria" w:cs="Times New Roman"/>
          <w:lang w:eastAsia="ru-RU"/>
        </w:rPr>
        <w:tab/>
      </w: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—  осознавать и уметь доказывать важность семьи как хранителя традиций и её воспитательную</w:t>
      </w:r>
    </w:p>
    <w:p w:rsidR="00344413" w:rsidRPr="00344413" w:rsidRDefault="00344413" w:rsidP="00344413">
      <w:pPr>
        <w:tabs>
          <w:tab w:val="left" w:pos="240"/>
        </w:tabs>
        <w:autoSpaceDE w:val="0"/>
        <w:autoSpaceDN w:val="0"/>
        <w:spacing w:after="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роль;</w:t>
      </w:r>
    </w:p>
    <w:p w:rsidR="00344413" w:rsidRPr="00344413" w:rsidRDefault="00344413" w:rsidP="00344413">
      <w:pPr>
        <w:tabs>
          <w:tab w:val="left" w:pos="240"/>
        </w:tabs>
        <w:autoSpaceDE w:val="0"/>
        <w:autoSpaceDN w:val="0"/>
        <w:spacing w:after="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— понимать смысл терминов «сиротство», «социальное сиротство», обосновывать нравственную важность заботы о сиротах, знать о формах помощи сиротам со стороны государства.</w:t>
      </w:r>
    </w:p>
    <w:p w:rsidR="00344413" w:rsidRPr="00344413" w:rsidRDefault="00344413" w:rsidP="00344413">
      <w:pPr>
        <w:tabs>
          <w:tab w:val="left" w:pos="240"/>
        </w:tabs>
        <w:autoSpaceDE w:val="0"/>
        <w:autoSpaceDN w:val="0"/>
        <w:spacing w:after="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Родина начинается с семьи</w:t>
      </w:r>
    </w:p>
    <w:p w:rsidR="00344413" w:rsidRPr="00344413" w:rsidRDefault="00344413" w:rsidP="00344413">
      <w:pPr>
        <w:tabs>
          <w:tab w:val="left" w:pos="240"/>
        </w:tabs>
        <w:autoSpaceDE w:val="0"/>
        <w:autoSpaceDN w:val="0"/>
        <w:spacing w:after="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— Знать и уметь объяснить понятие «Родина»;</w:t>
      </w:r>
    </w:p>
    <w:p w:rsidR="00344413" w:rsidRPr="00344413" w:rsidRDefault="00344413" w:rsidP="00344413">
      <w:pPr>
        <w:tabs>
          <w:tab w:val="left" w:pos="240"/>
        </w:tabs>
        <w:autoSpaceDE w:val="0"/>
        <w:autoSpaceDN w:val="0"/>
        <w:spacing w:after="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—  осознавать взаимосвязь и различия между концептами «Отечество» и «Родина»;—  понимать, что такое история семьи, каковы формы её выражения и сохранения;—  обосновывать и доказывать взаимосвязь истории семьи и истории народа, государства, человечества.</w:t>
      </w:r>
    </w:p>
    <w:p w:rsidR="00344413" w:rsidRPr="00344413" w:rsidRDefault="00344413" w:rsidP="00344413">
      <w:pPr>
        <w:tabs>
          <w:tab w:val="left" w:pos="240"/>
        </w:tabs>
        <w:autoSpaceDE w:val="0"/>
        <w:autoSpaceDN w:val="0"/>
        <w:spacing w:after="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Традиции семейного воспитания в России</w:t>
      </w:r>
    </w:p>
    <w:p w:rsidR="00344413" w:rsidRPr="00344413" w:rsidRDefault="00344413" w:rsidP="00344413">
      <w:pPr>
        <w:tabs>
          <w:tab w:val="left" w:pos="240"/>
        </w:tabs>
        <w:autoSpaceDE w:val="0"/>
        <w:autoSpaceDN w:val="0"/>
        <w:spacing w:after="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—  Иметь представление о семейных традициях и обосновывать их важность как ключевых элементах семейных отношений;</w:t>
      </w:r>
    </w:p>
    <w:p w:rsidR="00344413" w:rsidRPr="00344413" w:rsidRDefault="00344413" w:rsidP="00344413">
      <w:pPr>
        <w:tabs>
          <w:tab w:val="left" w:pos="240"/>
        </w:tabs>
        <w:autoSpaceDE w:val="0"/>
        <w:autoSpaceDN w:val="0"/>
        <w:spacing w:after="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—  знать и понимать взаимосвязь семейных традиций и культуры собственного этноса;—  уметь рассказывать о семейных традициях своего народа и народов России, собственной семьи;</w:t>
      </w:r>
    </w:p>
    <w:p w:rsidR="00344413" w:rsidRPr="00344413" w:rsidRDefault="00344413" w:rsidP="00344413">
      <w:pPr>
        <w:tabs>
          <w:tab w:val="left" w:pos="240"/>
        </w:tabs>
        <w:autoSpaceDE w:val="0"/>
        <w:autoSpaceDN w:val="0"/>
        <w:spacing w:after="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—  осознавать роль семейных традиций в культуре общества, трансляции ценностей, духовно-нравственных идеалов.</w:t>
      </w:r>
    </w:p>
    <w:p w:rsidR="00344413" w:rsidRPr="00344413" w:rsidRDefault="00344413" w:rsidP="00344413">
      <w:pPr>
        <w:tabs>
          <w:tab w:val="left" w:pos="240"/>
        </w:tabs>
        <w:autoSpaceDE w:val="0"/>
        <w:autoSpaceDN w:val="0"/>
        <w:spacing w:after="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Образ семьи в культуре народов России</w:t>
      </w:r>
    </w:p>
    <w:p w:rsidR="00344413" w:rsidRPr="00344413" w:rsidRDefault="00344413" w:rsidP="00344413">
      <w:pPr>
        <w:tabs>
          <w:tab w:val="left" w:pos="240"/>
        </w:tabs>
        <w:autoSpaceDE w:val="0"/>
        <w:autoSpaceDN w:val="0"/>
        <w:spacing w:after="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—  Знать и называть традиционные сказочные и фольклорные сюжеты о семье, семейных обязанностях;</w:t>
      </w:r>
    </w:p>
    <w:p w:rsidR="00344413" w:rsidRPr="00344413" w:rsidRDefault="00344413" w:rsidP="00344413">
      <w:pPr>
        <w:tabs>
          <w:tab w:val="left" w:pos="240"/>
        </w:tabs>
        <w:autoSpaceDE w:val="0"/>
        <w:autoSpaceDN w:val="0"/>
        <w:spacing w:after="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—  уметь обосновывать своё понимание семейных ценностей, выраженных в фольклорных сюжетах;</w:t>
      </w:r>
    </w:p>
    <w:p w:rsidR="00344413" w:rsidRPr="00344413" w:rsidRDefault="00344413" w:rsidP="00344413">
      <w:pPr>
        <w:tabs>
          <w:tab w:val="left" w:pos="240"/>
        </w:tabs>
        <w:autoSpaceDE w:val="0"/>
        <w:autoSpaceDN w:val="0"/>
        <w:spacing w:after="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—  знать и понимать морально-нравственное значение семьи в литературных произведениях, иметь представление о ключевых сюжетах с участием семьи в произведениях художественной культуры;</w:t>
      </w:r>
    </w:p>
    <w:p w:rsidR="00344413" w:rsidRPr="00344413" w:rsidRDefault="00344413" w:rsidP="00344413">
      <w:pPr>
        <w:tabs>
          <w:tab w:val="left" w:pos="240"/>
        </w:tabs>
        <w:autoSpaceDE w:val="0"/>
        <w:autoSpaceDN w:val="0"/>
        <w:spacing w:after="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—  понимать и обосновывать важность семейных ценностей с использованием различного иллюстративного материала.</w:t>
      </w:r>
    </w:p>
    <w:p w:rsidR="00344413" w:rsidRPr="00344413" w:rsidRDefault="00344413" w:rsidP="00344413">
      <w:pPr>
        <w:tabs>
          <w:tab w:val="left" w:pos="240"/>
        </w:tabs>
        <w:autoSpaceDE w:val="0"/>
        <w:autoSpaceDN w:val="0"/>
        <w:spacing w:after="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>Труд в истории семьи</w:t>
      </w:r>
    </w:p>
    <w:p w:rsidR="00344413" w:rsidRPr="00344413" w:rsidRDefault="00344413" w:rsidP="00344413">
      <w:pPr>
        <w:tabs>
          <w:tab w:val="left" w:pos="240"/>
        </w:tabs>
        <w:autoSpaceDE w:val="0"/>
        <w:autoSpaceDN w:val="0"/>
        <w:spacing w:after="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—  Знать и понимать, что такое семейное хозяйство и домашний труд;</w:t>
      </w:r>
    </w:p>
    <w:p w:rsidR="00344413" w:rsidRPr="00344413" w:rsidRDefault="00344413" w:rsidP="00344413">
      <w:pPr>
        <w:tabs>
          <w:tab w:val="left" w:pos="240"/>
        </w:tabs>
        <w:autoSpaceDE w:val="0"/>
        <w:autoSpaceDN w:val="0"/>
        <w:spacing w:after="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—  понимать и уметь объяснять специфику семьи как социального института, характеризовать роль домашнего труда и распределение экономических функций в семье;</w:t>
      </w:r>
    </w:p>
    <w:p w:rsidR="00344413" w:rsidRPr="00344413" w:rsidRDefault="00344413" w:rsidP="00344413">
      <w:pPr>
        <w:tabs>
          <w:tab w:val="left" w:pos="240"/>
        </w:tabs>
        <w:autoSpaceDE w:val="0"/>
        <w:autoSpaceDN w:val="0"/>
        <w:spacing w:after="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—  осознавать и оценивать семейный уклад и взаимосвязь с социально-экономической структурой общества в форме большой и малой семей;</w:t>
      </w:r>
    </w:p>
    <w:p w:rsidR="00344413" w:rsidRPr="00344413" w:rsidRDefault="00344413" w:rsidP="00344413">
      <w:pPr>
        <w:tabs>
          <w:tab w:val="left" w:pos="240"/>
        </w:tabs>
        <w:autoSpaceDE w:val="0"/>
        <w:autoSpaceDN w:val="0"/>
        <w:spacing w:after="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—  характеризовать распределение семейного труда и осознавать его важность для укрепления целостности семьи.</w:t>
      </w:r>
    </w:p>
    <w:p w:rsidR="00344413" w:rsidRPr="00344413" w:rsidRDefault="00344413" w:rsidP="00344413">
      <w:pPr>
        <w:tabs>
          <w:tab w:val="left" w:pos="240"/>
        </w:tabs>
        <w:autoSpaceDE w:val="0"/>
        <w:autoSpaceDN w:val="0"/>
        <w:spacing w:after="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Семья в современном мире (практическое занятие)</w:t>
      </w:r>
    </w:p>
    <w:p w:rsidR="00344413" w:rsidRPr="00344413" w:rsidRDefault="00344413" w:rsidP="00344413">
      <w:pPr>
        <w:tabs>
          <w:tab w:val="left" w:pos="240"/>
        </w:tabs>
        <w:autoSpaceDE w:val="0"/>
        <w:autoSpaceDN w:val="0"/>
        <w:spacing w:after="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>—  Иметь сформированные представления о закономерностях развития семьи в культуре и</w:t>
      </w:r>
    </w:p>
    <w:p w:rsidR="00344413" w:rsidRPr="00344413" w:rsidRDefault="00344413" w:rsidP="00344413">
      <w:pPr>
        <w:tabs>
          <w:tab w:val="left" w:pos="240"/>
        </w:tabs>
        <w:autoSpaceDE w:val="0"/>
        <w:autoSpaceDN w:val="0"/>
        <w:spacing w:after="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истории народов России, уметь обосновывать данные закономерности на региональных материалах и примерах из жизни собственной семьи;</w:t>
      </w:r>
    </w:p>
    <w:p w:rsidR="00344413" w:rsidRPr="00344413" w:rsidRDefault="00344413" w:rsidP="00344413">
      <w:pPr>
        <w:tabs>
          <w:tab w:val="left" w:pos="240"/>
        </w:tabs>
        <w:autoSpaceDE w:val="0"/>
        <w:autoSpaceDN w:val="0"/>
        <w:spacing w:after="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—  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</w:p>
    <w:p w:rsidR="00344413" w:rsidRPr="00344413" w:rsidRDefault="00344413" w:rsidP="00344413">
      <w:pPr>
        <w:tabs>
          <w:tab w:val="left" w:pos="240"/>
        </w:tabs>
        <w:autoSpaceDE w:val="0"/>
        <w:autoSpaceDN w:val="0"/>
        <w:spacing w:after="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—  предполагать и доказывать наличие взаимосвязи между культурой и духовно-нравственными ценностями семьи;</w:t>
      </w:r>
    </w:p>
    <w:p w:rsidR="00344413" w:rsidRPr="00344413" w:rsidRDefault="00344413" w:rsidP="00344413">
      <w:pPr>
        <w:tabs>
          <w:tab w:val="left" w:pos="240"/>
        </w:tabs>
        <w:autoSpaceDE w:val="0"/>
        <w:autoSpaceDN w:val="0"/>
        <w:spacing w:after="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—  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преемственности.</w:t>
      </w:r>
    </w:p>
    <w:p w:rsidR="00344413" w:rsidRPr="00344413" w:rsidRDefault="00344413" w:rsidP="00344413">
      <w:pPr>
        <w:tabs>
          <w:tab w:val="left" w:pos="240"/>
        </w:tabs>
        <w:autoSpaceDE w:val="0"/>
        <w:autoSpaceDN w:val="0"/>
        <w:spacing w:after="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Тематический блок 3. «Духовно-нравственное богатство личности»</w:t>
      </w:r>
    </w:p>
    <w:p w:rsidR="00344413" w:rsidRPr="00344413" w:rsidRDefault="00344413" w:rsidP="00344413">
      <w:pPr>
        <w:tabs>
          <w:tab w:val="left" w:pos="240"/>
        </w:tabs>
        <w:autoSpaceDE w:val="0"/>
        <w:autoSpaceDN w:val="0"/>
        <w:spacing w:after="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Духовный мир человека. Человек — творец культуры</w:t>
      </w:r>
    </w:p>
    <w:p w:rsidR="00344413" w:rsidRPr="00344413" w:rsidRDefault="00344413" w:rsidP="00344413">
      <w:pPr>
        <w:tabs>
          <w:tab w:val="left" w:pos="240"/>
        </w:tabs>
        <w:autoSpaceDE w:val="0"/>
        <w:autoSpaceDN w:val="0"/>
        <w:spacing w:after="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—  Знать значение термина «творчество» в нескольких аспектах и понимать границы их применимости;</w:t>
      </w:r>
    </w:p>
    <w:p w:rsidR="00344413" w:rsidRPr="00344413" w:rsidRDefault="00344413" w:rsidP="00344413">
      <w:pPr>
        <w:tabs>
          <w:tab w:val="left" w:pos="240"/>
        </w:tabs>
        <w:autoSpaceDE w:val="0"/>
        <w:autoSpaceDN w:val="0"/>
        <w:spacing w:after="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—  осознавать и доказывать важность моральн</w:t>
      </w:r>
      <w:proofErr w:type="gramStart"/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о-</w:t>
      </w:r>
      <w:proofErr w:type="gramEnd"/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нравственных ограничений в творчестве; — обосновывать важность творчества как реализацию духовно-нравственных ценностей человека;</w:t>
      </w:r>
    </w:p>
    <w:p w:rsidR="00344413" w:rsidRPr="00344413" w:rsidRDefault="00344413" w:rsidP="00344413">
      <w:pPr>
        <w:tabs>
          <w:tab w:val="left" w:pos="240"/>
        </w:tabs>
        <w:autoSpaceDE w:val="0"/>
        <w:autoSpaceDN w:val="0"/>
        <w:spacing w:after="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—  доказывать детерминированность творчества культурой своего этноса;</w:t>
      </w:r>
    </w:p>
    <w:p w:rsidR="00344413" w:rsidRPr="00344413" w:rsidRDefault="00344413" w:rsidP="00344413">
      <w:pPr>
        <w:tabs>
          <w:tab w:val="left" w:pos="240"/>
        </w:tabs>
        <w:autoSpaceDE w:val="0"/>
        <w:autoSpaceDN w:val="0"/>
        <w:spacing w:after="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—  знать и уметь объяснить взаимосвязь труда и творчества.</w:t>
      </w:r>
    </w:p>
    <w:p w:rsidR="00344413" w:rsidRPr="00344413" w:rsidRDefault="00344413" w:rsidP="00344413">
      <w:pPr>
        <w:tabs>
          <w:tab w:val="left" w:pos="240"/>
        </w:tabs>
        <w:autoSpaceDE w:val="0"/>
        <w:autoSpaceDN w:val="0"/>
        <w:spacing w:after="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Личность и духовно-нравственные ценности</w:t>
      </w:r>
    </w:p>
    <w:p w:rsidR="00344413" w:rsidRPr="00344413" w:rsidRDefault="00344413" w:rsidP="00344413">
      <w:pPr>
        <w:tabs>
          <w:tab w:val="left" w:pos="240"/>
        </w:tabs>
        <w:autoSpaceDE w:val="0"/>
        <w:autoSpaceDN w:val="0"/>
        <w:spacing w:after="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—  Знать и уметь объяснить значение и роль морали и нравственности в жизни человека; — обосновывать происхождение духовных ценностей, понимание идеалов добра и зла; — понимать и уметь показывать на примерах значение таких ценностей, как «</w:t>
      </w:r>
      <w:proofErr w:type="spellStart"/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взаимопомощь»</w:t>
      </w:r>
      <w:proofErr w:type="gramStart"/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,«</w:t>
      </w:r>
      <w:proofErr w:type="gramEnd"/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сострадание</w:t>
      </w:r>
      <w:proofErr w:type="spellEnd"/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», «милосердие», «любовь», «дружба», «коллективизм», «патриотизм», «любовь к близким».</w:t>
      </w:r>
    </w:p>
    <w:p w:rsidR="00344413" w:rsidRPr="00344413" w:rsidRDefault="00344413" w:rsidP="00344413">
      <w:pPr>
        <w:tabs>
          <w:tab w:val="left" w:pos="240"/>
        </w:tabs>
        <w:autoSpaceDE w:val="0"/>
        <w:autoSpaceDN w:val="0"/>
        <w:spacing w:after="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Единство страны — залог будущего России</w:t>
      </w:r>
    </w:p>
    <w:p w:rsidR="00344413" w:rsidRPr="00344413" w:rsidRDefault="00344413" w:rsidP="00344413">
      <w:pPr>
        <w:tabs>
          <w:tab w:val="left" w:pos="240"/>
        </w:tabs>
        <w:autoSpaceDE w:val="0"/>
        <w:autoSpaceDN w:val="0"/>
        <w:spacing w:after="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—  Знать и уметь объяснить значение и роль общих элементов в культуре народов России для обоснования её территориального, политического и экономического единства;</w:t>
      </w:r>
    </w:p>
    <w:p w:rsidR="00344413" w:rsidRPr="00344413" w:rsidRDefault="00344413" w:rsidP="00344413">
      <w:pPr>
        <w:tabs>
          <w:tab w:val="left" w:pos="240"/>
        </w:tabs>
        <w:autoSpaceDE w:val="0"/>
        <w:autoSpaceDN w:val="0"/>
        <w:spacing w:after="0"/>
        <w:rPr>
          <w:rFonts w:ascii="Cambria" w:eastAsia="Times New Roman" w:hAnsi="Cambria" w:cs="Times New Roman"/>
          <w:lang w:eastAsia="ru-RU"/>
        </w:rPr>
      </w:pPr>
      <w:r w:rsidRPr="0034441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—  понимать и доказывать важность и преимущества этого единства перед требованиями национального самоопределения отдельных этносов.</w:t>
      </w:r>
    </w:p>
    <w:p w:rsidR="00344413" w:rsidRDefault="00344413" w:rsidP="00344413">
      <w:pPr>
        <w:spacing w:after="0"/>
        <w:rPr>
          <w:rFonts w:ascii="Cambria" w:eastAsia="Times New Roman" w:hAnsi="Cambria" w:cs="Times New Roman"/>
          <w:lang w:eastAsia="ru-RU"/>
        </w:rPr>
      </w:pPr>
    </w:p>
    <w:p w:rsidR="00D64057" w:rsidRDefault="00D64057" w:rsidP="00344413">
      <w:pPr>
        <w:spacing w:after="0"/>
        <w:rPr>
          <w:rFonts w:ascii="Cambria" w:eastAsia="Times New Roman" w:hAnsi="Cambria" w:cs="Times New Roman"/>
          <w:lang w:eastAsia="ru-RU"/>
        </w:rPr>
      </w:pPr>
    </w:p>
    <w:p w:rsidR="00D64057" w:rsidRDefault="00D64057" w:rsidP="00344413">
      <w:pPr>
        <w:spacing w:after="0"/>
        <w:rPr>
          <w:rFonts w:ascii="Cambria" w:eastAsia="Times New Roman" w:hAnsi="Cambria" w:cs="Times New Roman"/>
          <w:lang w:eastAsia="ru-RU"/>
        </w:rPr>
      </w:pPr>
    </w:p>
    <w:p w:rsidR="00D64057" w:rsidRDefault="00D64057" w:rsidP="00344413">
      <w:pPr>
        <w:spacing w:after="0"/>
        <w:rPr>
          <w:rFonts w:ascii="Cambria" w:eastAsia="Times New Roman" w:hAnsi="Cambria" w:cs="Times New Roman"/>
          <w:lang w:eastAsia="ru-RU"/>
        </w:rPr>
      </w:pPr>
    </w:p>
    <w:p w:rsidR="00D64057" w:rsidRDefault="00D64057" w:rsidP="00344413">
      <w:pPr>
        <w:spacing w:after="0"/>
        <w:rPr>
          <w:rFonts w:ascii="Cambria" w:eastAsia="Times New Roman" w:hAnsi="Cambria" w:cs="Times New Roman"/>
          <w:lang w:eastAsia="ru-RU"/>
        </w:rPr>
      </w:pPr>
    </w:p>
    <w:p w:rsidR="00D64057" w:rsidRDefault="00D64057" w:rsidP="00344413">
      <w:pPr>
        <w:spacing w:after="0"/>
        <w:rPr>
          <w:rFonts w:ascii="Cambria" w:eastAsia="Times New Roman" w:hAnsi="Cambria" w:cs="Times New Roman"/>
          <w:lang w:eastAsia="ru-RU"/>
        </w:rPr>
      </w:pPr>
    </w:p>
    <w:p w:rsidR="00D64057" w:rsidRDefault="00D64057" w:rsidP="00344413">
      <w:pPr>
        <w:spacing w:after="0"/>
        <w:rPr>
          <w:rFonts w:ascii="Cambria" w:eastAsia="Times New Roman" w:hAnsi="Cambria" w:cs="Times New Roman"/>
          <w:lang w:eastAsia="ru-RU"/>
        </w:rPr>
      </w:pPr>
    </w:p>
    <w:p w:rsidR="00D64057" w:rsidRDefault="00D64057" w:rsidP="00344413">
      <w:pPr>
        <w:spacing w:after="0"/>
        <w:rPr>
          <w:rFonts w:ascii="Cambria" w:eastAsia="Times New Roman" w:hAnsi="Cambria" w:cs="Times New Roman"/>
          <w:lang w:eastAsia="ru-RU"/>
        </w:rPr>
      </w:pPr>
    </w:p>
    <w:p w:rsidR="00D64057" w:rsidRDefault="00D64057" w:rsidP="00344413">
      <w:pPr>
        <w:spacing w:after="0"/>
        <w:rPr>
          <w:rFonts w:ascii="Cambria" w:eastAsia="Times New Roman" w:hAnsi="Cambria" w:cs="Times New Roman"/>
          <w:lang w:eastAsia="ru-RU"/>
        </w:rPr>
      </w:pPr>
    </w:p>
    <w:p w:rsidR="00D64057" w:rsidRDefault="00D64057" w:rsidP="00344413">
      <w:pPr>
        <w:spacing w:after="0"/>
        <w:rPr>
          <w:rFonts w:ascii="Cambria" w:eastAsia="Times New Roman" w:hAnsi="Cambria" w:cs="Times New Roman"/>
          <w:lang w:eastAsia="ru-RU"/>
        </w:rPr>
      </w:pPr>
    </w:p>
    <w:p w:rsidR="00D64057" w:rsidRDefault="00D64057" w:rsidP="00344413">
      <w:pPr>
        <w:spacing w:after="0"/>
        <w:rPr>
          <w:rFonts w:ascii="Cambria" w:eastAsia="Times New Roman" w:hAnsi="Cambria" w:cs="Times New Roman"/>
          <w:lang w:eastAsia="ru-RU"/>
        </w:rPr>
      </w:pPr>
    </w:p>
    <w:p w:rsidR="00D64057" w:rsidRDefault="00D64057" w:rsidP="00344413">
      <w:pPr>
        <w:spacing w:after="0"/>
        <w:rPr>
          <w:rFonts w:ascii="Cambria" w:eastAsia="Times New Roman" w:hAnsi="Cambria" w:cs="Times New Roman"/>
          <w:lang w:eastAsia="ru-RU"/>
        </w:rPr>
      </w:pPr>
    </w:p>
    <w:p w:rsidR="00D64057" w:rsidRPr="00344413" w:rsidRDefault="00D64057" w:rsidP="00344413">
      <w:pPr>
        <w:spacing w:after="0"/>
        <w:rPr>
          <w:rFonts w:ascii="Cambria" w:eastAsia="Times New Roman" w:hAnsi="Cambria" w:cs="Times New Roman"/>
          <w:lang w:eastAsia="ru-RU"/>
        </w:rPr>
        <w:sectPr w:rsidR="00D64057" w:rsidRPr="00344413">
          <w:pgSz w:w="11900" w:h="16840"/>
          <w:pgMar w:top="358" w:right="728" w:bottom="408" w:left="846" w:header="720" w:footer="720" w:gutter="0"/>
          <w:cols w:space="720"/>
        </w:sectPr>
      </w:pPr>
      <w:r>
        <w:rPr>
          <w:rFonts w:ascii="Cambria" w:eastAsia="Times New Roman" w:hAnsi="Cambria" w:cs="Times New Roman"/>
          <w:lang w:eastAsia="ru-RU"/>
        </w:rPr>
        <w:t xml:space="preserve">                               12</w:t>
      </w:r>
    </w:p>
    <w:p w:rsidR="00344413" w:rsidRPr="00344413" w:rsidRDefault="00344413" w:rsidP="00344413">
      <w:pPr>
        <w:jc w:val="center"/>
        <w:rPr>
          <w:rFonts w:ascii="Cambria" w:eastAsia="Times New Roman" w:hAnsi="Cambria" w:cs="Times New Roman"/>
          <w:lang w:eastAsia="ru-RU"/>
        </w:rPr>
      </w:pPr>
      <w:r w:rsidRPr="003444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ТЕМАТИЧЕСКОЕ ПЛАНИРОВАНИЕ</w:t>
      </w:r>
    </w:p>
    <w:tbl>
      <w:tblPr>
        <w:tblStyle w:val="-1110"/>
        <w:tblW w:w="1020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5"/>
        <w:gridCol w:w="1700"/>
        <w:gridCol w:w="142"/>
        <w:gridCol w:w="426"/>
        <w:gridCol w:w="141"/>
        <w:gridCol w:w="567"/>
        <w:gridCol w:w="142"/>
        <w:gridCol w:w="2266"/>
        <w:gridCol w:w="142"/>
        <w:gridCol w:w="1275"/>
        <w:gridCol w:w="142"/>
        <w:gridCol w:w="2549"/>
        <w:gridCol w:w="143"/>
      </w:tblGrid>
      <w:tr w:rsidR="00344413" w:rsidRPr="00344413" w:rsidTr="003444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shd w:val="clear" w:color="auto" w:fill="FFFFFF" w:themeFill="background1"/>
            <w:hideMark/>
          </w:tcPr>
          <w:p w:rsidR="00344413" w:rsidRPr="00344413" w:rsidRDefault="00344413" w:rsidP="00344413">
            <w:pPr>
              <w:spacing w:line="216" w:lineRule="auto"/>
              <w:ind w:left="176" w:right="-57" w:hanging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shd w:val="clear" w:color="auto" w:fill="FFFFFF" w:themeFill="background1"/>
            <w:hideMark/>
          </w:tcPr>
          <w:p w:rsidR="00344413" w:rsidRPr="00344413" w:rsidRDefault="00344413" w:rsidP="00344413">
            <w:pPr>
              <w:spacing w:line="216" w:lineRule="auto"/>
              <w:ind w:left="284" w:right="-57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568" w:type="dxa"/>
            <w:gridSpan w:val="2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shd w:val="clear" w:color="auto" w:fill="FFFFFF" w:themeFill="background1"/>
            <w:hideMark/>
          </w:tcPr>
          <w:p w:rsidR="00344413" w:rsidRPr="00344413" w:rsidRDefault="00344413" w:rsidP="00344413">
            <w:pPr>
              <w:spacing w:line="216" w:lineRule="auto"/>
              <w:ind w:left="34" w:right="-57" w:hanging="109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708" w:type="dxa"/>
            <w:gridSpan w:val="2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auto"/>
            </w:tcBorders>
            <w:shd w:val="clear" w:color="auto" w:fill="FFFFFF" w:themeFill="background1"/>
            <w:hideMark/>
          </w:tcPr>
          <w:p w:rsidR="00344413" w:rsidRPr="00344413" w:rsidRDefault="00344413" w:rsidP="00344413">
            <w:pPr>
              <w:spacing w:line="216" w:lineRule="auto"/>
              <w:ind w:right="-57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 w:val="0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bCs w:val="0"/>
                <w:sz w:val="24"/>
                <w:szCs w:val="24"/>
              </w:rPr>
              <w:t>Дата</w:t>
            </w:r>
          </w:p>
        </w:tc>
        <w:tc>
          <w:tcPr>
            <w:tcW w:w="2410" w:type="dxa"/>
            <w:gridSpan w:val="2"/>
            <w:tcBorders>
              <w:top w:val="single" w:sz="4" w:space="0" w:color="999999" w:themeColor="text1" w:themeTint="66"/>
              <w:left w:val="single" w:sz="4" w:space="0" w:color="auto"/>
              <w:right w:val="single" w:sz="4" w:space="0" w:color="999999" w:themeColor="text1" w:themeTint="66"/>
            </w:tcBorders>
            <w:shd w:val="clear" w:color="auto" w:fill="FFFFFF" w:themeFill="background1"/>
            <w:hideMark/>
          </w:tcPr>
          <w:p w:rsidR="00344413" w:rsidRPr="00344413" w:rsidRDefault="00344413" w:rsidP="00344413">
            <w:pPr>
              <w:spacing w:line="216" w:lineRule="auto"/>
              <w:ind w:right="-57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t xml:space="preserve">Виды </w:t>
            </w:r>
          </w:p>
          <w:p w:rsidR="00344413" w:rsidRPr="00344413" w:rsidRDefault="00344413" w:rsidP="00344413">
            <w:pPr>
              <w:spacing w:line="216" w:lineRule="auto"/>
              <w:ind w:right="-57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 w:val="0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t>деятельности</w:t>
            </w:r>
          </w:p>
        </w:tc>
        <w:tc>
          <w:tcPr>
            <w:tcW w:w="1418" w:type="dxa"/>
            <w:gridSpan w:val="2"/>
            <w:tcBorders>
              <w:top w:val="single" w:sz="4" w:space="0" w:color="999999" w:themeColor="text1" w:themeTint="66"/>
              <w:left w:val="single" w:sz="4" w:space="0" w:color="auto"/>
              <w:right w:val="single" w:sz="4" w:space="0" w:color="999999" w:themeColor="text1" w:themeTint="66"/>
            </w:tcBorders>
            <w:shd w:val="clear" w:color="auto" w:fill="FFFFFF" w:themeFill="background1"/>
          </w:tcPr>
          <w:p w:rsidR="00344413" w:rsidRPr="00344413" w:rsidRDefault="00344413" w:rsidP="0034441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 w:val="0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bCs w:val="0"/>
                <w:sz w:val="24"/>
                <w:szCs w:val="24"/>
              </w:rPr>
              <w:t>Виды, формы контроля</w:t>
            </w:r>
          </w:p>
          <w:p w:rsidR="00344413" w:rsidRPr="00344413" w:rsidRDefault="00344413" w:rsidP="00344413">
            <w:pPr>
              <w:spacing w:line="216" w:lineRule="auto"/>
              <w:ind w:right="-57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36" w:type="dxa"/>
            <w:gridSpan w:val="3"/>
            <w:tcBorders>
              <w:top w:val="single" w:sz="4" w:space="0" w:color="999999" w:themeColor="text1" w:themeTint="66"/>
              <w:left w:val="single" w:sz="4" w:space="0" w:color="auto"/>
              <w:right w:val="single" w:sz="4" w:space="0" w:color="999999" w:themeColor="text1" w:themeTint="66"/>
            </w:tcBorders>
            <w:shd w:val="clear" w:color="auto" w:fill="FFFFFF" w:themeFill="background1"/>
            <w:hideMark/>
          </w:tcPr>
          <w:p w:rsidR="00344413" w:rsidRPr="00344413" w:rsidRDefault="00344413" w:rsidP="00344413">
            <w:pPr>
              <w:spacing w:line="216" w:lineRule="auto"/>
              <w:ind w:right="-5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 w:val="0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bCs w:val="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344413" w:rsidRPr="00344413" w:rsidTr="003444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3" w:type="dxa"/>
            <w:gridSpan w:val="8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344413" w:rsidRPr="00344413" w:rsidRDefault="00344413" w:rsidP="00344413">
            <w:pPr>
              <w:spacing w:line="216" w:lineRule="auto"/>
              <w:ind w:right="-57"/>
              <w:jc w:val="center"/>
              <w:rPr>
                <w:rFonts w:ascii="Times New Roman" w:hAnsi="Times New Roman"/>
                <w:bCs w:val="0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bCs w:val="0"/>
                <w:sz w:val="24"/>
                <w:szCs w:val="24"/>
              </w:rPr>
              <w:t>Раздел 1. В мире культуры (4 часа)</w:t>
            </w:r>
          </w:p>
        </w:tc>
        <w:tc>
          <w:tcPr>
            <w:tcW w:w="1418" w:type="dxa"/>
            <w:gridSpan w:val="2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344413" w:rsidRPr="00344413" w:rsidRDefault="00344413" w:rsidP="003444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44413" w:rsidRPr="00344413" w:rsidRDefault="00344413" w:rsidP="00344413">
            <w:pPr>
              <w:spacing w:line="216" w:lineRule="auto"/>
              <w:ind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6" w:type="dxa"/>
            <w:gridSpan w:val="3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344413" w:rsidRPr="00344413" w:rsidRDefault="00344413" w:rsidP="003444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44413" w:rsidRPr="00344413" w:rsidRDefault="00344413" w:rsidP="00344413">
            <w:pPr>
              <w:spacing w:line="216" w:lineRule="auto"/>
              <w:ind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413" w:rsidRPr="00344413" w:rsidTr="003444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344413" w:rsidRPr="00344413" w:rsidRDefault="00344413" w:rsidP="00344413">
            <w:pPr>
              <w:spacing w:line="216" w:lineRule="auto"/>
              <w:ind w:left="34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701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344413" w:rsidRPr="00344413" w:rsidRDefault="00344413" w:rsidP="00344413">
            <w:pPr>
              <w:spacing w:line="216" w:lineRule="auto"/>
              <w:ind w:left="33" w:right="-57" w:firstLine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44413">
              <w:rPr>
                <w:rFonts w:ascii="Times New Roman" w:hAnsi="Times New Roman"/>
                <w:bCs/>
                <w:sz w:val="24"/>
                <w:szCs w:val="24"/>
              </w:rPr>
              <w:t xml:space="preserve">Величие </w:t>
            </w:r>
            <w:proofErr w:type="gramStart"/>
            <w:r w:rsidRPr="00344413">
              <w:rPr>
                <w:rFonts w:ascii="Times New Roman" w:hAnsi="Times New Roman"/>
                <w:bCs/>
                <w:sz w:val="24"/>
                <w:szCs w:val="24"/>
              </w:rPr>
              <w:t>многонациональной</w:t>
            </w:r>
            <w:proofErr w:type="gramEnd"/>
          </w:p>
          <w:p w:rsidR="00344413" w:rsidRPr="00344413" w:rsidRDefault="00344413" w:rsidP="00344413">
            <w:pPr>
              <w:spacing w:line="216" w:lineRule="auto"/>
              <w:ind w:left="33" w:right="-57" w:firstLine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44413">
              <w:rPr>
                <w:rFonts w:ascii="Times New Roman" w:hAnsi="Times New Roman"/>
                <w:bCs/>
                <w:sz w:val="24"/>
                <w:szCs w:val="24"/>
              </w:rPr>
              <w:t>российской культуры.</w:t>
            </w:r>
          </w:p>
        </w:tc>
        <w:tc>
          <w:tcPr>
            <w:tcW w:w="568" w:type="dxa"/>
            <w:gridSpan w:val="2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344413" w:rsidRPr="00344413" w:rsidRDefault="00344413" w:rsidP="00344413">
            <w:pPr>
              <w:spacing w:line="216" w:lineRule="auto"/>
              <w:ind w:left="34" w:right="-57" w:firstLine="25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344413" w:rsidRPr="00344413" w:rsidRDefault="00344413" w:rsidP="00344413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344413" w:rsidRPr="00344413" w:rsidRDefault="00344413" w:rsidP="00344413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t>Диалог, беседа, презентация. Подобрать пословицы и поговорки на темы: «Честность», «Доброта», «Справедливость»</w:t>
            </w:r>
          </w:p>
        </w:tc>
        <w:tc>
          <w:tcPr>
            <w:tcW w:w="1418" w:type="dxa"/>
            <w:gridSpan w:val="2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344413" w:rsidRPr="00344413" w:rsidRDefault="00344413" w:rsidP="00344413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t xml:space="preserve">Устный </w:t>
            </w:r>
          </w:p>
          <w:p w:rsidR="00344413" w:rsidRPr="00344413" w:rsidRDefault="00344413" w:rsidP="00344413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t>опрос;</w:t>
            </w:r>
          </w:p>
        </w:tc>
        <w:tc>
          <w:tcPr>
            <w:tcW w:w="2836" w:type="dxa"/>
            <w:gridSpan w:val="3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344413" w:rsidRPr="00344413" w:rsidRDefault="00021C0D" w:rsidP="00344413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344413" w:rsidRPr="003444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https://resh.edu.ru/special-course/1/1</w:t>
              </w:r>
            </w:hyperlink>
          </w:p>
          <w:p w:rsidR="00344413" w:rsidRPr="00344413" w:rsidRDefault="00344413" w:rsidP="00344413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  <w:p w:rsidR="00344413" w:rsidRPr="00344413" w:rsidRDefault="00021C0D" w:rsidP="00344413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hyperlink r:id="rId11" w:history="1">
              <w:r w:rsidR="00344413" w:rsidRPr="003444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http://scool-collection.edu.ru</w:t>
              </w:r>
            </w:hyperlink>
            <w:r w:rsidR="00344413" w:rsidRPr="00344413">
              <w:rPr>
                <w:rFonts w:ascii="Times New Roman" w:hAnsi="Times New Roman"/>
                <w:sz w:val="24"/>
                <w:szCs w:val="24"/>
              </w:rPr>
              <w:t xml:space="preserve"> - Единая коллекция Цифровых образовательных ресурсов  </w:t>
            </w:r>
          </w:p>
        </w:tc>
      </w:tr>
      <w:tr w:rsidR="00344413" w:rsidRPr="00344413" w:rsidTr="00344413">
        <w:trPr>
          <w:trHeight w:val="9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344413" w:rsidRPr="00344413" w:rsidRDefault="00344413" w:rsidP="00344413">
            <w:pPr>
              <w:spacing w:line="216" w:lineRule="auto"/>
              <w:ind w:left="34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701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344413" w:rsidRPr="00344413" w:rsidRDefault="00344413" w:rsidP="00344413">
            <w:pPr>
              <w:spacing w:line="216" w:lineRule="auto"/>
              <w:ind w:left="33" w:right="-57" w:firstLine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44413">
              <w:rPr>
                <w:rFonts w:ascii="Times New Roman" w:hAnsi="Times New Roman"/>
                <w:bCs/>
                <w:sz w:val="24"/>
                <w:szCs w:val="24"/>
              </w:rPr>
              <w:t>Человек-творец и носитель культуры.</w:t>
            </w:r>
          </w:p>
        </w:tc>
        <w:tc>
          <w:tcPr>
            <w:tcW w:w="568" w:type="dxa"/>
            <w:gridSpan w:val="2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344413" w:rsidRPr="00344413" w:rsidRDefault="00344413" w:rsidP="00344413">
            <w:pPr>
              <w:spacing w:line="216" w:lineRule="auto"/>
              <w:ind w:left="284"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344413" w:rsidRPr="00344413" w:rsidRDefault="00344413" w:rsidP="00344413">
            <w:pPr>
              <w:spacing w:line="216" w:lineRule="auto"/>
              <w:ind w:left="284"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  <w:p w:rsidR="00344413" w:rsidRPr="00344413" w:rsidRDefault="00344413" w:rsidP="00344413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344413" w:rsidRPr="00344413" w:rsidRDefault="00344413" w:rsidP="00344413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t xml:space="preserve">Чтение текста, конструирование схем, диалог, </w:t>
            </w:r>
          </w:p>
          <w:p w:rsidR="00344413" w:rsidRPr="00344413" w:rsidRDefault="00344413" w:rsidP="00344413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t>беседа, работа в парах. Подготовить сообщение об одном из героев былин, сказаний, легенд, эпоса народов России</w:t>
            </w:r>
          </w:p>
        </w:tc>
        <w:tc>
          <w:tcPr>
            <w:tcW w:w="1418" w:type="dxa"/>
            <w:gridSpan w:val="2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344413" w:rsidRPr="00344413" w:rsidRDefault="00344413" w:rsidP="00344413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t xml:space="preserve">Устный </w:t>
            </w:r>
          </w:p>
          <w:p w:rsidR="00344413" w:rsidRPr="00344413" w:rsidRDefault="00344413" w:rsidP="00344413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t>опрос;</w:t>
            </w:r>
          </w:p>
        </w:tc>
        <w:tc>
          <w:tcPr>
            <w:tcW w:w="2836" w:type="dxa"/>
            <w:gridSpan w:val="3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344413" w:rsidRPr="00344413" w:rsidRDefault="00021C0D" w:rsidP="00344413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hyperlink r:id="rId12" w:history="1">
              <w:r w:rsidR="00344413" w:rsidRPr="003444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http://www.gumer.info/bogoslov</w:t>
              </w:r>
            </w:hyperlink>
          </w:p>
          <w:p w:rsidR="00344413" w:rsidRPr="00344413" w:rsidRDefault="00344413" w:rsidP="00344413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t xml:space="preserve"> – электронная библиотека</w:t>
            </w:r>
          </w:p>
        </w:tc>
      </w:tr>
      <w:tr w:rsidR="00344413" w:rsidRPr="00344413" w:rsidTr="00344413">
        <w:trPr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1" w:type="dxa"/>
            <w:gridSpan w:val="10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344413" w:rsidRPr="00344413" w:rsidRDefault="00344413" w:rsidP="00344413">
            <w:pPr>
              <w:spacing w:line="216" w:lineRule="auto"/>
              <w:ind w:left="284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t>Раздел 2. Нравственные ценности российского народа (14 часов)</w:t>
            </w:r>
          </w:p>
        </w:tc>
        <w:tc>
          <w:tcPr>
            <w:tcW w:w="2836" w:type="dxa"/>
            <w:gridSpan w:val="3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344413" w:rsidRPr="00344413" w:rsidRDefault="00344413" w:rsidP="00344413">
            <w:pPr>
              <w:spacing w:line="216" w:lineRule="auto"/>
              <w:ind w:left="284"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413" w:rsidRPr="00344413" w:rsidTr="003444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344413" w:rsidRPr="00344413" w:rsidRDefault="00344413" w:rsidP="00344413">
            <w:pPr>
              <w:spacing w:line="216" w:lineRule="auto"/>
              <w:ind w:left="284" w:right="-57" w:hanging="2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701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344413" w:rsidRPr="00344413" w:rsidRDefault="00344413" w:rsidP="00344413">
            <w:pPr>
              <w:spacing w:line="216" w:lineRule="auto"/>
              <w:ind w:left="33" w:right="-5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44413">
              <w:rPr>
                <w:rFonts w:ascii="Times New Roman" w:hAnsi="Times New Roman"/>
                <w:bCs/>
                <w:sz w:val="24"/>
                <w:szCs w:val="24"/>
              </w:rPr>
              <w:t>«Береги землю родимую, как мать любимую»</w:t>
            </w:r>
          </w:p>
        </w:tc>
        <w:tc>
          <w:tcPr>
            <w:tcW w:w="568" w:type="dxa"/>
            <w:gridSpan w:val="2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344413" w:rsidRPr="00344413" w:rsidRDefault="00344413" w:rsidP="00344413">
            <w:pPr>
              <w:spacing w:line="216" w:lineRule="auto"/>
              <w:ind w:left="284"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344413" w:rsidRPr="00344413" w:rsidRDefault="00344413" w:rsidP="00344413">
            <w:pPr>
              <w:spacing w:line="216" w:lineRule="auto"/>
              <w:ind w:left="284"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  <w:p w:rsidR="00344413" w:rsidRPr="00344413" w:rsidRDefault="00344413" w:rsidP="00344413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344413" w:rsidRPr="00344413" w:rsidRDefault="00344413" w:rsidP="00344413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t xml:space="preserve">Объяснение, комментированное чтение текста, </w:t>
            </w:r>
          </w:p>
          <w:p w:rsidR="00344413" w:rsidRPr="00344413" w:rsidRDefault="00344413" w:rsidP="00344413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t xml:space="preserve">работа в парах </w:t>
            </w:r>
          </w:p>
        </w:tc>
        <w:tc>
          <w:tcPr>
            <w:tcW w:w="1418" w:type="dxa"/>
            <w:gridSpan w:val="2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344413" w:rsidRPr="00344413" w:rsidRDefault="00344413" w:rsidP="00344413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t xml:space="preserve">Устный </w:t>
            </w:r>
          </w:p>
          <w:p w:rsidR="00344413" w:rsidRPr="00344413" w:rsidRDefault="00344413" w:rsidP="00344413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t>опрос;</w:t>
            </w:r>
          </w:p>
        </w:tc>
        <w:tc>
          <w:tcPr>
            <w:tcW w:w="2836" w:type="dxa"/>
            <w:gridSpan w:val="3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344413" w:rsidRPr="00344413" w:rsidRDefault="00021C0D" w:rsidP="00344413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hyperlink r:id="rId13" w:history="1">
              <w:r w:rsidR="00344413" w:rsidRPr="003444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https://resh.edu.ru/special-course/1/1</w:t>
              </w:r>
            </w:hyperlink>
          </w:p>
          <w:p w:rsidR="00344413" w:rsidRPr="00344413" w:rsidRDefault="00344413" w:rsidP="003444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  <w:p w:rsidR="00344413" w:rsidRPr="00344413" w:rsidRDefault="00021C0D" w:rsidP="003444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hyperlink r:id="rId14" w:history="1">
              <w:r w:rsidR="00344413" w:rsidRPr="003444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http://artclassic.edu.ru</w:t>
              </w:r>
            </w:hyperlink>
          </w:p>
          <w:p w:rsidR="00344413" w:rsidRPr="00344413" w:rsidRDefault="00344413" w:rsidP="003444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t xml:space="preserve"> - Коллекция: мировая художественная культура        </w:t>
            </w:r>
          </w:p>
          <w:p w:rsidR="00344413" w:rsidRPr="00344413" w:rsidRDefault="00344413" w:rsidP="00344413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413" w:rsidRPr="00344413" w:rsidTr="00344413">
        <w:trPr>
          <w:trHeight w:val="6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344413" w:rsidRPr="00344413" w:rsidRDefault="00344413" w:rsidP="00344413">
            <w:pPr>
              <w:spacing w:line="216" w:lineRule="auto"/>
              <w:ind w:left="284" w:right="-57" w:hanging="2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701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344413" w:rsidRPr="00344413" w:rsidRDefault="00344413" w:rsidP="00344413">
            <w:pPr>
              <w:spacing w:line="216" w:lineRule="auto"/>
              <w:ind w:left="33" w:right="-5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44413">
              <w:rPr>
                <w:rFonts w:ascii="Times New Roman" w:hAnsi="Times New Roman"/>
                <w:bCs/>
                <w:sz w:val="24"/>
                <w:szCs w:val="24"/>
              </w:rPr>
              <w:t>Жизнь ратными подвигами полна.</w:t>
            </w:r>
          </w:p>
        </w:tc>
        <w:tc>
          <w:tcPr>
            <w:tcW w:w="568" w:type="dxa"/>
            <w:gridSpan w:val="2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344413" w:rsidRPr="00344413" w:rsidRDefault="00344413" w:rsidP="00344413">
            <w:pPr>
              <w:spacing w:line="216" w:lineRule="auto"/>
              <w:ind w:left="284"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344413" w:rsidRPr="00344413" w:rsidRDefault="00344413" w:rsidP="00344413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344413" w:rsidRPr="00344413" w:rsidRDefault="00344413" w:rsidP="00344413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t>Комментирование чтение текста, беседа</w:t>
            </w:r>
          </w:p>
        </w:tc>
        <w:tc>
          <w:tcPr>
            <w:tcW w:w="1418" w:type="dxa"/>
            <w:gridSpan w:val="2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344413" w:rsidRPr="00344413" w:rsidRDefault="00344413" w:rsidP="00344413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t>Практическая работа;</w:t>
            </w:r>
          </w:p>
        </w:tc>
        <w:tc>
          <w:tcPr>
            <w:tcW w:w="2836" w:type="dxa"/>
            <w:gridSpan w:val="3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344413" w:rsidRPr="00344413" w:rsidRDefault="00021C0D" w:rsidP="00344413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="00344413" w:rsidRPr="003444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http://scool-collection.edu.ru</w:t>
              </w:r>
            </w:hyperlink>
            <w:r w:rsidR="00344413" w:rsidRPr="00344413">
              <w:rPr>
                <w:rFonts w:ascii="Times New Roman" w:hAnsi="Times New Roman"/>
                <w:sz w:val="24"/>
                <w:szCs w:val="24"/>
              </w:rPr>
              <w:t xml:space="preserve"> - Единая коллекция Цифровых образовательных ресурсов  </w:t>
            </w:r>
          </w:p>
        </w:tc>
      </w:tr>
      <w:tr w:rsidR="00344413" w:rsidRPr="00344413" w:rsidTr="00344413">
        <w:trPr>
          <w:trHeight w:val="7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344413" w:rsidRPr="00344413" w:rsidRDefault="00344413" w:rsidP="00344413">
            <w:pPr>
              <w:spacing w:line="216" w:lineRule="auto"/>
              <w:ind w:left="284" w:right="-57" w:hanging="2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701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344413" w:rsidRPr="00344413" w:rsidRDefault="00344413" w:rsidP="00344413">
            <w:pPr>
              <w:spacing w:line="216" w:lineRule="auto"/>
              <w:ind w:left="33" w:right="-5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44413">
              <w:rPr>
                <w:rFonts w:ascii="Times New Roman" w:hAnsi="Times New Roman"/>
                <w:bCs/>
                <w:sz w:val="24"/>
                <w:szCs w:val="24"/>
              </w:rPr>
              <w:t>В труде - красота человека</w:t>
            </w:r>
          </w:p>
        </w:tc>
        <w:tc>
          <w:tcPr>
            <w:tcW w:w="568" w:type="dxa"/>
            <w:gridSpan w:val="2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344413" w:rsidRPr="00344413" w:rsidRDefault="00344413" w:rsidP="00344413">
            <w:pPr>
              <w:spacing w:line="216" w:lineRule="auto"/>
              <w:ind w:left="284"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344413" w:rsidRPr="00344413" w:rsidRDefault="00344413" w:rsidP="00344413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344413" w:rsidRPr="00344413" w:rsidRDefault="00344413" w:rsidP="00344413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t>Работа в парах, чтение и анализ текста.  Объяснить значение пословиц</w:t>
            </w:r>
          </w:p>
        </w:tc>
        <w:tc>
          <w:tcPr>
            <w:tcW w:w="1418" w:type="dxa"/>
            <w:gridSpan w:val="2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344413" w:rsidRPr="00344413" w:rsidRDefault="00344413" w:rsidP="00344413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t xml:space="preserve">Устный </w:t>
            </w:r>
          </w:p>
          <w:p w:rsidR="00344413" w:rsidRPr="00344413" w:rsidRDefault="00344413" w:rsidP="00344413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t>опрос; Практическая работа;</w:t>
            </w:r>
          </w:p>
        </w:tc>
        <w:tc>
          <w:tcPr>
            <w:tcW w:w="2836" w:type="dxa"/>
            <w:gridSpan w:val="3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344413" w:rsidRPr="00344413" w:rsidRDefault="00021C0D" w:rsidP="00344413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hyperlink r:id="rId16" w:history="1">
              <w:r w:rsidR="00344413" w:rsidRPr="003444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http://scool-collection.edu.ru</w:t>
              </w:r>
            </w:hyperlink>
            <w:r w:rsidR="00344413" w:rsidRPr="00344413">
              <w:rPr>
                <w:rFonts w:ascii="Times New Roman" w:hAnsi="Times New Roman"/>
                <w:sz w:val="24"/>
                <w:szCs w:val="24"/>
              </w:rPr>
              <w:t xml:space="preserve"> - Единая коллекция Цифровых образовательных ресурсов  </w:t>
            </w:r>
          </w:p>
        </w:tc>
      </w:tr>
      <w:tr w:rsidR="00344413" w:rsidRPr="00344413" w:rsidTr="00344413">
        <w:trPr>
          <w:trHeight w:val="7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344413" w:rsidRPr="00344413" w:rsidRDefault="00344413" w:rsidP="00344413">
            <w:pPr>
              <w:spacing w:line="216" w:lineRule="auto"/>
              <w:ind w:left="284" w:right="-57" w:hanging="2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701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344413" w:rsidRPr="00344413" w:rsidRDefault="00344413" w:rsidP="00344413">
            <w:pPr>
              <w:spacing w:line="216" w:lineRule="auto"/>
              <w:ind w:left="33" w:right="-5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44413">
              <w:rPr>
                <w:rFonts w:ascii="Times New Roman" w:hAnsi="Times New Roman"/>
                <w:bCs/>
                <w:sz w:val="24"/>
                <w:szCs w:val="24"/>
              </w:rPr>
              <w:t>«Плод добрых трудов славен»</w:t>
            </w:r>
          </w:p>
        </w:tc>
        <w:tc>
          <w:tcPr>
            <w:tcW w:w="568" w:type="dxa"/>
            <w:gridSpan w:val="2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344413" w:rsidRPr="00344413" w:rsidRDefault="00344413" w:rsidP="00344413">
            <w:pPr>
              <w:spacing w:line="216" w:lineRule="auto"/>
              <w:ind w:left="284"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344413" w:rsidRPr="00344413" w:rsidRDefault="00344413" w:rsidP="00344413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344413" w:rsidRPr="00344413" w:rsidRDefault="00344413" w:rsidP="00344413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t>Диалог, беседа</w:t>
            </w:r>
            <w:proofErr w:type="gramStart"/>
            <w:r w:rsidRPr="00344413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proofErr w:type="gramEnd"/>
            <w:r w:rsidRPr="00344413">
              <w:rPr>
                <w:rFonts w:ascii="Times New Roman" w:hAnsi="Times New Roman"/>
                <w:sz w:val="24"/>
                <w:szCs w:val="24"/>
              </w:rPr>
              <w:t>одобрать пословицы и поговорки народов России о труде.</w:t>
            </w:r>
          </w:p>
        </w:tc>
        <w:tc>
          <w:tcPr>
            <w:tcW w:w="1418" w:type="dxa"/>
            <w:gridSpan w:val="2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344413" w:rsidRPr="00344413" w:rsidRDefault="00344413" w:rsidP="00344413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t xml:space="preserve">Устный </w:t>
            </w:r>
          </w:p>
          <w:p w:rsidR="00344413" w:rsidRPr="00344413" w:rsidRDefault="00344413" w:rsidP="00344413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t>опрос; Практическая работа;</w:t>
            </w:r>
          </w:p>
        </w:tc>
        <w:tc>
          <w:tcPr>
            <w:tcW w:w="2836" w:type="dxa"/>
            <w:gridSpan w:val="3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344413" w:rsidRPr="00344413" w:rsidRDefault="00021C0D" w:rsidP="00344413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hyperlink r:id="rId17" w:history="1">
              <w:r w:rsidR="00344413" w:rsidRPr="003444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http://scool-collection.edu.ru</w:t>
              </w:r>
            </w:hyperlink>
            <w:r w:rsidR="00344413" w:rsidRPr="00344413">
              <w:rPr>
                <w:rFonts w:ascii="Times New Roman" w:hAnsi="Times New Roman"/>
                <w:sz w:val="24"/>
                <w:szCs w:val="24"/>
              </w:rPr>
              <w:t xml:space="preserve"> - Единая коллекция Цифровых образовательных ресурсов  </w:t>
            </w:r>
          </w:p>
        </w:tc>
      </w:tr>
      <w:tr w:rsidR="00344413" w:rsidRPr="00344413" w:rsidTr="003444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344413" w:rsidRPr="00344413" w:rsidRDefault="00344413" w:rsidP="00344413">
            <w:pPr>
              <w:spacing w:line="216" w:lineRule="auto"/>
              <w:ind w:left="284" w:right="-57" w:hanging="2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701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344413" w:rsidRPr="00344413" w:rsidRDefault="00344413" w:rsidP="00344413">
            <w:pPr>
              <w:spacing w:line="216" w:lineRule="auto"/>
              <w:ind w:left="33" w:right="-5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44413">
              <w:rPr>
                <w:rFonts w:ascii="Times New Roman" w:hAnsi="Times New Roman"/>
                <w:bCs/>
                <w:sz w:val="24"/>
                <w:szCs w:val="24"/>
              </w:rPr>
              <w:t>Люди труда.</w:t>
            </w:r>
          </w:p>
        </w:tc>
        <w:tc>
          <w:tcPr>
            <w:tcW w:w="568" w:type="dxa"/>
            <w:gridSpan w:val="2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344413" w:rsidRPr="00344413" w:rsidRDefault="00344413" w:rsidP="00344413">
            <w:pPr>
              <w:spacing w:line="216" w:lineRule="auto"/>
              <w:ind w:left="284"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344413" w:rsidRPr="00344413" w:rsidRDefault="00344413" w:rsidP="00344413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344413" w:rsidRPr="00344413" w:rsidRDefault="00344413" w:rsidP="00344413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t>Комментированное чтение,</w:t>
            </w:r>
          </w:p>
          <w:p w:rsidR="00344413" w:rsidRPr="00344413" w:rsidRDefault="00344413" w:rsidP="00344413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  <w:tc>
          <w:tcPr>
            <w:tcW w:w="1418" w:type="dxa"/>
            <w:gridSpan w:val="2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344413" w:rsidRPr="00344413" w:rsidRDefault="00344413" w:rsidP="00344413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t xml:space="preserve">Устный </w:t>
            </w:r>
          </w:p>
          <w:p w:rsidR="00344413" w:rsidRPr="00344413" w:rsidRDefault="00344413" w:rsidP="00344413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t>опрос; Практическая работа;</w:t>
            </w:r>
          </w:p>
        </w:tc>
        <w:tc>
          <w:tcPr>
            <w:tcW w:w="2836" w:type="dxa"/>
            <w:gridSpan w:val="3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344413" w:rsidRPr="00344413" w:rsidRDefault="00021C0D" w:rsidP="00344413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hyperlink r:id="rId18" w:history="1">
              <w:r w:rsidR="00344413" w:rsidRPr="003444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http://scool-collection.edu.ru</w:t>
              </w:r>
            </w:hyperlink>
            <w:r w:rsidR="00344413" w:rsidRPr="00344413">
              <w:rPr>
                <w:rFonts w:ascii="Times New Roman" w:hAnsi="Times New Roman"/>
                <w:sz w:val="24"/>
                <w:szCs w:val="24"/>
              </w:rPr>
              <w:t xml:space="preserve"> - Единая коллекция Цифровых образовательных ресурсов  </w:t>
            </w:r>
          </w:p>
        </w:tc>
      </w:tr>
      <w:tr w:rsidR="00344413" w:rsidRPr="00344413" w:rsidTr="003444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344413" w:rsidRPr="00344413" w:rsidRDefault="00344413" w:rsidP="00344413">
            <w:pPr>
              <w:spacing w:line="216" w:lineRule="auto"/>
              <w:ind w:left="284" w:right="-57" w:hanging="2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701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344413" w:rsidRPr="00344413" w:rsidRDefault="00344413" w:rsidP="00344413">
            <w:pPr>
              <w:spacing w:line="216" w:lineRule="auto"/>
              <w:ind w:left="33" w:right="-5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44413">
              <w:rPr>
                <w:rFonts w:ascii="Times New Roman" w:hAnsi="Times New Roman"/>
                <w:bCs/>
                <w:sz w:val="24"/>
                <w:szCs w:val="24"/>
              </w:rPr>
              <w:t>Бережное отношение к природе.</w:t>
            </w:r>
          </w:p>
        </w:tc>
        <w:tc>
          <w:tcPr>
            <w:tcW w:w="568" w:type="dxa"/>
            <w:gridSpan w:val="2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344413" w:rsidRPr="00344413" w:rsidRDefault="00344413" w:rsidP="00344413">
            <w:pPr>
              <w:spacing w:line="216" w:lineRule="auto"/>
              <w:ind w:left="284"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344413" w:rsidRPr="00344413" w:rsidRDefault="00344413" w:rsidP="00344413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344413" w:rsidRPr="00344413" w:rsidRDefault="00344413" w:rsidP="00344413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t>Работа в группах, комментированное чтение</w:t>
            </w:r>
          </w:p>
        </w:tc>
        <w:tc>
          <w:tcPr>
            <w:tcW w:w="1418" w:type="dxa"/>
            <w:gridSpan w:val="2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344413" w:rsidRPr="00344413" w:rsidRDefault="00344413" w:rsidP="003444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t>Практическая работа;</w:t>
            </w:r>
          </w:p>
          <w:p w:rsidR="00344413" w:rsidRPr="00344413" w:rsidRDefault="00344413" w:rsidP="00344413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6" w:type="dxa"/>
            <w:gridSpan w:val="3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344413" w:rsidRPr="00344413" w:rsidRDefault="00021C0D" w:rsidP="00344413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hyperlink r:id="rId19" w:history="1">
              <w:r w:rsidR="00344413" w:rsidRPr="003444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http://scool-collection.edu.ru</w:t>
              </w:r>
            </w:hyperlink>
            <w:r w:rsidR="00344413" w:rsidRPr="00344413">
              <w:rPr>
                <w:rFonts w:ascii="Times New Roman" w:hAnsi="Times New Roman"/>
                <w:sz w:val="24"/>
                <w:szCs w:val="24"/>
              </w:rPr>
              <w:t xml:space="preserve"> - Единая коллекция Цифровых образовательных ресурсов  </w:t>
            </w:r>
          </w:p>
        </w:tc>
      </w:tr>
      <w:tr w:rsidR="00344413" w:rsidRPr="00344413" w:rsidTr="00344413">
        <w:trPr>
          <w:trHeight w:val="17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344413" w:rsidRPr="00344413" w:rsidRDefault="00344413" w:rsidP="00344413">
            <w:pPr>
              <w:spacing w:line="216" w:lineRule="auto"/>
              <w:ind w:left="284" w:right="-57" w:hanging="2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1701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344413" w:rsidRPr="00344413" w:rsidRDefault="00344413" w:rsidP="00344413">
            <w:pPr>
              <w:spacing w:line="216" w:lineRule="auto"/>
              <w:ind w:left="33" w:right="-5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44413">
              <w:rPr>
                <w:rFonts w:ascii="Times New Roman" w:hAnsi="Times New Roman"/>
                <w:bCs/>
                <w:sz w:val="24"/>
                <w:szCs w:val="24"/>
              </w:rPr>
              <w:t>Семья-хранитель духовных ценностей.</w:t>
            </w:r>
          </w:p>
        </w:tc>
        <w:tc>
          <w:tcPr>
            <w:tcW w:w="568" w:type="dxa"/>
            <w:gridSpan w:val="2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344413" w:rsidRPr="00344413" w:rsidRDefault="00344413" w:rsidP="00344413">
            <w:pPr>
              <w:spacing w:line="216" w:lineRule="auto"/>
              <w:ind w:left="284"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344413" w:rsidRPr="00344413" w:rsidRDefault="00344413" w:rsidP="00344413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344413" w:rsidRPr="00344413" w:rsidRDefault="00344413" w:rsidP="00344413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t>Диалог, работа в парах, беседа. Подобрать примеры произведений своего народа о нравственных качествах человека;</w:t>
            </w:r>
          </w:p>
        </w:tc>
        <w:tc>
          <w:tcPr>
            <w:tcW w:w="1418" w:type="dxa"/>
            <w:gridSpan w:val="2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344413" w:rsidRPr="00344413" w:rsidRDefault="00344413" w:rsidP="003444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t>Практическая работа;</w:t>
            </w:r>
          </w:p>
          <w:p w:rsidR="00344413" w:rsidRPr="00344413" w:rsidRDefault="00344413" w:rsidP="003444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  <w:p w:rsidR="00344413" w:rsidRPr="00344413" w:rsidRDefault="00344413" w:rsidP="003444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t>Письменный контроль;</w:t>
            </w:r>
          </w:p>
          <w:p w:rsidR="00344413" w:rsidRPr="00344413" w:rsidRDefault="00344413" w:rsidP="00344413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6" w:type="dxa"/>
            <w:gridSpan w:val="3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344413" w:rsidRPr="00344413" w:rsidRDefault="00021C0D" w:rsidP="00344413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hyperlink r:id="rId20" w:history="1">
              <w:r w:rsidR="00344413" w:rsidRPr="003444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http://scool-collection.edu.ru</w:t>
              </w:r>
            </w:hyperlink>
            <w:r w:rsidR="00344413" w:rsidRPr="00344413">
              <w:rPr>
                <w:rFonts w:ascii="Times New Roman" w:hAnsi="Times New Roman"/>
                <w:sz w:val="24"/>
                <w:szCs w:val="24"/>
              </w:rPr>
              <w:t xml:space="preserve"> - Единая коллекция Цифровых образовательных ресурсов  </w:t>
            </w:r>
          </w:p>
        </w:tc>
      </w:tr>
      <w:tr w:rsidR="00344413" w:rsidRPr="00344413" w:rsidTr="00344413">
        <w:trPr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3" w:type="dxa"/>
            <w:gridSpan w:val="8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344413" w:rsidRPr="00344413" w:rsidRDefault="00344413" w:rsidP="00344413">
            <w:pPr>
              <w:spacing w:line="216" w:lineRule="auto"/>
              <w:ind w:left="34" w:right="-57" w:firstLine="2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t>Раздел 3. Религия и культура (10 часов)</w:t>
            </w:r>
          </w:p>
        </w:tc>
        <w:tc>
          <w:tcPr>
            <w:tcW w:w="1418" w:type="dxa"/>
            <w:gridSpan w:val="2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344413" w:rsidRPr="00344413" w:rsidRDefault="00344413" w:rsidP="003444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44413" w:rsidRPr="00344413" w:rsidRDefault="00344413" w:rsidP="00344413">
            <w:pPr>
              <w:spacing w:line="216" w:lineRule="auto"/>
              <w:ind w:left="34" w:right="-57" w:firstLine="25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6" w:type="dxa"/>
            <w:gridSpan w:val="3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344413" w:rsidRPr="00344413" w:rsidRDefault="00344413" w:rsidP="003444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44413" w:rsidRPr="00344413" w:rsidRDefault="00344413" w:rsidP="00344413">
            <w:pPr>
              <w:spacing w:line="216" w:lineRule="auto"/>
              <w:ind w:left="34" w:right="-57" w:firstLine="25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413" w:rsidRPr="00344413" w:rsidTr="00344413">
        <w:trPr>
          <w:gridAfter w:val="1"/>
          <w:wAfter w:w="143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344413" w:rsidRPr="00344413" w:rsidRDefault="00344413" w:rsidP="00344413">
            <w:pPr>
              <w:spacing w:line="216" w:lineRule="auto"/>
              <w:ind w:left="284" w:right="-57" w:hanging="2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843" w:type="dxa"/>
            <w:gridSpan w:val="2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344413" w:rsidRPr="00344413" w:rsidRDefault="00344413" w:rsidP="00344413">
            <w:pPr>
              <w:spacing w:line="216" w:lineRule="auto"/>
              <w:ind w:left="33" w:right="-57" w:hanging="3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44413">
              <w:rPr>
                <w:rFonts w:ascii="Times New Roman" w:hAnsi="Times New Roman"/>
                <w:bCs/>
                <w:sz w:val="24"/>
                <w:szCs w:val="24"/>
              </w:rPr>
              <w:t>Роль религии в развитии культуры.</w:t>
            </w:r>
          </w:p>
        </w:tc>
        <w:tc>
          <w:tcPr>
            <w:tcW w:w="567" w:type="dxa"/>
            <w:gridSpan w:val="2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344413" w:rsidRPr="00344413" w:rsidRDefault="00344413" w:rsidP="00344413">
            <w:pPr>
              <w:spacing w:line="216" w:lineRule="auto"/>
              <w:ind w:left="284"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344413" w:rsidRPr="00344413" w:rsidRDefault="00344413" w:rsidP="00344413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344413" w:rsidRPr="00344413" w:rsidRDefault="00344413" w:rsidP="00344413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t>Беседа, анализ. Вспомнить произведения о справедливости, милосердии, терпимости, зависти, честности</w:t>
            </w:r>
          </w:p>
        </w:tc>
        <w:tc>
          <w:tcPr>
            <w:tcW w:w="1418" w:type="dxa"/>
            <w:gridSpan w:val="2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344413" w:rsidRPr="00344413" w:rsidRDefault="00344413" w:rsidP="00344413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t xml:space="preserve">Устный </w:t>
            </w:r>
          </w:p>
          <w:p w:rsidR="00344413" w:rsidRPr="00344413" w:rsidRDefault="00344413" w:rsidP="00344413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t>опрос; Практическая работа;</w:t>
            </w:r>
          </w:p>
        </w:tc>
        <w:tc>
          <w:tcPr>
            <w:tcW w:w="2551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344413" w:rsidRPr="00344413" w:rsidRDefault="00021C0D" w:rsidP="00344413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hyperlink r:id="rId21" w:history="1">
              <w:r w:rsidR="00344413" w:rsidRPr="003444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http://artclassic.edu.ru</w:t>
              </w:r>
            </w:hyperlink>
          </w:p>
          <w:p w:rsidR="00344413" w:rsidRPr="00344413" w:rsidRDefault="00344413" w:rsidP="00344413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t xml:space="preserve"> - Коллекция: мировая художественная культура        </w:t>
            </w:r>
          </w:p>
        </w:tc>
      </w:tr>
      <w:tr w:rsidR="00344413" w:rsidRPr="00344413" w:rsidTr="00344413">
        <w:trPr>
          <w:gridAfter w:val="1"/>
          <w:wAfter w:w="143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344413" w:rsidRPr="00344413" w:rsidRDefault="00344413" w:rsidP="00344413">
            <w:pPr>
              <w:spacing w:line="216" w:lineRule="auto"/>
              <w:ind w:left="284" w:right="-57" w:hanging="2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843" w:type="dxa"/>
            <w:gridSpan w:val="2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344413" w:rsidRPr="00344413" w:rsidRDefault="00344413" w:rsidP="00344413">
            <w:pPr>
              <w:spacing w:line="216" w:lineRule="auto"/>
              <w:ind w:left="33" w:right="-57" w:hanging="3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44413">
              <w:rPr>
                <w:rFonts w:ascii="Times New Roman" w:hAnsi="Times New Roman"/>
                <w:bCs/>
                <w:sz w:val="24"/>
                <w:szCs w:val="24"/>
              </w:rPr>
              <w:t>Культурное наследие христианской Руси.</w:t>
            </w:r>
          </w:p>
        </w:tc>
        <w:tc>
          <w:tcPr>
            <w:tcW w:w="567" w:type="dxa"/>
            <w:gridSpan w:val="2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344413" w:rsidRPr="00344413" w:rsidRDefault="00344413" w:rsidP="00344413">
            <w:pPr>
              <w:spacing w:line="216" w:lineRule="auto"/>
              <w:ind w:left="284"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344413" w:rsidRPr="00344413" w:rsidRDefault="00344413" w:rsidP="00344413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344413" w:rsidRPr="00344413" w:rsidRDefault="00344413" w:rsidP="00344413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t>Комментированное чтение текста, беседа. Подготовить сообщение-презентацию о царь-колоколе</w:t>
            </w:r>
          </w:p>
        </w:tc>
        <w:tc>
          <w:tcPr>
            <w:tcW w:w="1418" w:type="dxa"/>
            <w:gridSpan w:val="2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344413" w:rsidRPr="00344413" w:rsidRDefault="00344413" w:rsidP="00344413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t xml:space="preserve">Устный </w:t>
            </w:r>
          </w:p>
          <w:p w:rsidR="00344413" w:rsidRPr="00344413" w:rsidRDefault="00344413" w:rsidP="00344413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t>опрос; Практическая работа;</w:t>
            </w:r>
          </w:p>
        </w:tc>
        <w:tc>
          <w:tcPr>
            <w:tcW w:w="2551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344413" w:rsidRPr="00344413" w:rsidRDefault="00021C0D" w:rsidP="00344413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hyperlink r:id="rId22" w:history="1">
              <w:r w:rsidR="00344413" w:rsidRPr="003444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http://www.tvspas.ru</w:t>
              </w:r>
            </w:hyperlink>
          </w:p>
          <w:p w:rsidR="00344413" w:rsidRPr="00344413" w:rsidRDefault="00344413" w:rsidP="00344413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t xml:space="preserve"> – православный медиа-портал</w:t>
            </w:r>
          </w:p>
        </w:tc>
      </w:tr>
      <w:tr w:rsidR="00344413" w:rsidRPr="00344413" w:rsidTr="00344413">
        <w:trPr>
          <w:gridAfter w:val="1"/>
          <w:wAfter w:w="143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344413" w:rsidRPr="00344413" w:rsidRDefault="00344413" w:rsidP="00344413">
            <w:pPr>
              <w:spacing w:line="216" w:lineRule="auto"/>
              <w:ind w:left="284" w:right="-57" w:hanging="2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1843" w:type="dxa"/>
            <w:gridSpan w:val="2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344413" w:rsidRPr="00344413" w:rsidRDefault="00344413" w:rsidP="00344413">
            <w:pPr>
              <w:spacing w:line="216" w:lineRule="auto"/>
              <w:ind w:left="33" w:right="-57" w:hanging="3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44413">
              <w:rPr>
                <w:rFonts w:ascii="Times New Roman" w:hAnsi="Times New Roman"/>
                <w:bCs/>
                <w:sz w:val="24"/>
                <w:szCs w:val="24"/>
              </w:rPr>
              <w:t>Культура ислама.</w:t>
            </w:r>
          </w:p>
        </w:tc>
        <w:tc>
          <w:tcPr>
            <w:tcW w:w="567" w:type="dxa"/>
            <w:gridSpan w:val="2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344413" w:rsidRPr="00344413" w:rsidRDefault="00344413" w:rsidP="00344413">
            <w:pPr>
              <w:spacing w:line="216" w:lineRule="auto"/>
              <w:ind w:left="284"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344413" w:rsidRPr="00344413" w:rsidRDefault="00344413" w:rsidP="00344413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344413" w:rsidRPr="00344413" w:rsidRDefault="00344413" w:rsidP="00344413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t>Диалог, просмотр видеофильма</w:t>
            </w:r>
          </w:p>
        </w:tc>
        <w:tc>
          <w:tcPr>
            <w:tcW w:w="1418" w:type="dxa"/>
            <w:gridSpan w:val="2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344413" w:rsidRPr="00344413" w:rsidRDefault="00344413" w:rsidP="003444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t>Письменный контроль;</w:t>
            </w:r>
          </w:p>
          <w:p w:rsidR="00344413" w:rsidRPr="00344413" w:rsidRDefault="00344413" w:rsidP="00344413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344413" w:rsidRPr="00344413" w:rsidRDefault="00021C0D" w:rsidP="00344413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hyperlink r:id="rId23" w:history="1">
              <w:r w:rsidR="00344413" w:rsidRPr="003444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www.islamica.ru</w:t>
              </w:r>
            </w:hyperlink>
          </w:p>
          <w:p w:rsidR="00344413" w:rsidRPr="00344413" w:rsidRDefault="00344413" w:rsidP="00344413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t xml:space="preserve"> – сайт центра исламских исследований</w:t>
            </w:r>
          </w:p>
          <w:p w:rsidR="00344413" w:rsidRPr="00344413" w:rsidRDefault="00021C0D" w:rsidP="00344413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hyperlink r:id="rId24" w:history="1">
              <w:r w:rsidR="00344413" w:rsidRPr="003444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www.muslimheritage.com</w:t>
              </w:r>
            </w:hyperlink>
          </w:p>
          <w:p w:rsidR="00344413" w:rsidRPr="00344413" w:rsidRDefault="00344413" w:rsidP="00344413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t xml:space="preserve"> – сайт об исламской культуре</w:t>
            </w:r>
          </w:p>
        </w:tc>
      </w:tr>
      <w:tr w:rsidR="00344413" w:rsidRPr="00344413" w:rsidTr="00344413">
        <w:trPr>
          <w:gridAfter w:val="1"/>
          <w:wAfter w:w="143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344413" w:rsidRPr="00344413" w:rsidRDefault="00344413" w:rsidP="00344413">
            <w:pPr>
              <w:spacing w:line="216" w:lineRule="auto"/>
              <w:ind w:left="284" w:right="-57" w:hanging="2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1843" w:type="dxa"/>
            <w:gridSpan w:val="2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344413" w:rsidRPr="00344413" w:rsidRDefault="00344413" w:rsidP="00344413">
            <w:pPr>
              <w:spacing w:line="216" w:lineRule="auto"/>
              <w:ind w:left="33" w:right="-57" w:hanging="3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44413">
              <w:rPr>
                <w:rFonts w:ascii="Times New Roman" w:hAnsi="Times New Roman"/>
                <w:bCs/>
                <w:sz w:val="24"/>
                <w:szCs w:val="24"/>
              </w:rPr>
              <w:t>Иудаизм и культура.</w:t>
            </w:r>
          </w:p>
        </w:tc>
        <w:tc>
          <w:tcPr>
            <w:tcW w:w="567" w:type="dxa"/>
            <w:gridSpan w:val="2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344413" w:rsidRPr="00344413" w:rsidRDefault="00344413" w:rsidP="00344413">
            <w:pPr>
              <w:spacing w:line="216" w:lineRule="auto"/>
              <w:ind w:left="284"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344413" w:rsidRPr="00344413" w:rsidRDefault="00344413" w:rsidP="00344413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344413" w:rsidRPr="00344413" w:rsidRDefault="00344413" w:rsidP="00344413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t>Игра-экскурсия, работа с картой</w:t>
            </w:r>
          </w:p>
        </w:tc>
        <w:tc>
          <w:tcPr>
            <w:tcW w:w="1418" w:type="dxa"/>
            <w:gridSpan w:val="2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344413" w:rsidRPr="00344413" w:rsidRDefault="00344413" w:rsidP="00344413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t xml:space="preserve">Устный </w:t>
            </w:r>
          </w:p>
          <w:p w:rsidR="00344413" w:rsidRPr="00344413" w:rsidRDefault="00344413" w:rsidP="00344413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t>опрос; Практическая работа;</w:t>
            </w:r>
          </w:p>
        </w:tc>
        <w:tc>
          <w:tcPr>
            <w:tcW w:w="2551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344413" w:rsidRPr="00344413" w:rsidRDefault="00344413" w:rsidP="00344413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t>Российская электронная школа (resh.edu.ru)</w:t>
            </w:r>
          </w:p>
          <w:p w:rsidR="00344413" w:rsidRPr="00344413" w:rsidRDefault="00344413" w:rsidP="00344413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t>http: //</w:t>
            </w:r>
          </w:p>
          <w:p w:rsidR="00344413" w:rsidRPr="00344413" w:rsidRDefault="00344413" w:rsidP="00344413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  <w:p w:rsidR="00344413" w:rsidRPr="00344413" w:rsidRDefault="00021C0D" w:rsidP="00344413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hyperlink r:id="rId25" w:history="1">
              <w:r w:rsidR="00344413" w:rsidRPr="003444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www.istorya.ru</w:t>
              </w:r>
            </w:hyperlink>
            <w:r w:rsidR="00344413" w:rsidRPr="00344413">
              <w:rPr>
                <w:rFonts w:ascii="Times New Roman" w:hAnsi="Times New Roman"/>
                <w:sz w:val="24"/>
                <w:szCs w:val="24"/>
              </w:rPr>
              <w:t xml:space="preserve">- История стран и цивилизаций                                                </w:t>
            </w:r>
          </w:p>
        </w:tc>
      </w:tr>
      <w:tr w:rsidR="00344413" w:rsidRPr="00344413" w:rsidTr="00344413">
        <w:trPr>
          <w:gridAfter w:val="1"/>
          <w:wAfter w:w="143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344413" w:rsidRPr="00344413" w:rsidRDefault="00344413" w:rsidP="00344413">
            <w:pPr>
              <w:spacing w:line="216" w:lineRule="auto"/>
              <w:ind w:left="284" w:right="-57" w:hanging="2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1843" w:type="dxa"/>
            <w:gridSpan w:val="2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344413" w:rsidRPr="00344413" w:rsidRDefault="00344413" w:rsidP="00344413">
            <w:pPr>
              <w:spacing w:line="216" w:lineRule="auto"/>
              <w:ind w:left="33" w:right="-57" w:hanging="3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44413">
              <w:rPr>
                <w:rFonts w:ascii="Times New Roman" w:hAnsi="Times New Roman"/>
                <w:bCs/>
                <w:sz w:val="24"/>
                <w:szCs w:val="24"/>
              </w:rPr>
              <w:t>Культурные традиции буддизма.</w:t>
            </w:r>
          </w:p>
        </w:tc>
        <w:tc>
          <w:tcPr>
            <w:tcW w:w="567" w:type="dxa"/>
            <w:gridSpan w:val="2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344413" w:rsidRPr="00344413" w:rsidRDefault="00344413" w:rsidP="00344413">
            <w:pPr>
              <w:spacing w:line="216" w:lineRule="auto"/>
              <w:ind w:left="284"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344413" w:rsidRPr="00344413" w:rsidRDefault="00344413" w:rsidP="00344413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344413" w:rsidRPr="00344413" w:rsidRDefault="00344413" w:rsidP="00344413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t>Работа с картой, беседа, анализ</w:t>
            </w:r>
          </w:p>
        </w:tc>
        <w:tc>
          <w:tcPr>
            <w:tcW w:w="1418" w:type="dxa"/>
            <w:gridSpan w:val="2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344413" w:rsidRPr="00344413" w:rsidRDefault="00344413" w:rsidP="00344413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t>Письменный контроль;</w:t>
            </w:r>
          </w:p>
        </w:tc>
        <w:tc>
          <w:tcPr>
            <w:tcW w:w="2551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344413" w:rsidRPr="00344413" w:rsidRDefault="00344413" w:rsidP="00344413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t xml:space="preserve">http: // </w:t>
            </w:r>
            <w:hyperlink r:id="rId26" w:history="1">
              <w:r w:rsidRPr="003444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www.istorya.ru</w:t>
              </w:r>
            </w:hyperlink>
            <w:r w:rsidRPr="00344413">
              <w:rPr>
                <w:rFonts w:ascii="Times New Roman" w:hAnsi="Times New Roman"/>
                <w:sz w:val="24"/>
                <w:szCs w:val="24"/>
              </w:rPr>
              <w:t xml:space="preserve">- История стран и цивилизаций                                                </w:t>
            </w:r>
          </w:p>
        </w:tc>
      </w:tr>
      <w:tr w:rsidR="00344413" w:rsidRPr="00344413" w:rsidTr="00344413">
        <w:trPr>
          <w:trHeight w:val="2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1" w:type="dxa"/>
            <w:gridSpan w:val="10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344413" w:rsidRPr="00344413" w:rsidRDefault="00344413" w:rsidP="00344413">
            <w:pPr>
              <w:spacing w:line="216" w:lineRule="auto"/>
              <w:ind w:left="34" w:right="-57" w:firstLine="250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bCs w:val="0"/>
                <w:sz w:val="24"/>
                <w:szCs w:val="24"/>
              </w:rPr>
              <w:t>Раздел 4. Как сохранить духовные ценности (4 часа)</w:t>
            </w:r>
          </w:p>
        </w:tc>
        <w:tc>
          <w:tcPr>
            <w:tcW w:w="2836" w:type="dxa"/>
            <w:gridSpan w:val="3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344413" w:rsidRPr="00344413" w:rsidRDefault="00344413" w:rsidP="00344413">
            <w:pPr>
              <w:spacing w:line="216" w:lineRule="auto"/>
              <w:ind w:left="34" w:right="-57" w:firstLine="25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44413" w:rsidRPr="00344413" w:rsidTr="003444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344413" w:rsidRPr="00344413" w:rsidRDefault="00344413" w:rsidP="00344413">
            <w:pPr>
              <w:spacing w:line="216" w:lineRule="auto"/>
              <w:ind w:left="284" w:right="-57" w:hanging="2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1843" w:type="dxa"/>
            <w:gridSpan w:val="2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344413" w:rsidRPr="00344413" w:rsidRDefault="00344413" w:rsidP="00344413">
            <w:pPr>
              <w:spacing w:line="216" w:lineRule="auto"/>
              <w:ind w:right="-57" w:firstLine="3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44413">
              <w:rPr>
                <w:rFonts w:ascii="Times New Roman" w:hAnsi="Times New Roman"/>
                <w:bCs/>
                <w:sz w:val="24"/>
                <w:szCs w:val="24"/>
              </w:rPr>
              <w:t>Забота государства о сохранении духовных ценностей.</w:t>
            </w:r>
          </w:p>
        </w:tc>
        <w:tc>
          <w:tcPr>
            <w:tcW w:w="567" w:type="dxa"/>
            <w:gridSpan w:val="2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344413" w:rsidRPr="00344413" w:rsidRDefault="00344413" w:rsidP="00344413">
            <w:pPr>
              <w:spacing w:line="216" w:lineRule="auto"/>
              <w:ind w:left="284"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344413" w:rsidRPr="00344413" w:rsidRDefault="00344413" w:rsidP="00344413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344413" w:rsidRPr="00344413" w:rsidRDefault="00344413" w:rsidP="00344413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t xml:space="preserve">Комментированное </w:t>
            </w:r>
            <w:proofErr w:type="spellStart"/>
            <w:r w:rsidRPr="00344413">
              <w:rPr>
                <w:rFonts w:ascii="Times New Roman" w:hAnsi="Times New Roman"/>
                <w:sz w:val="24"/>
                <w:szCs w:val="24"/>
              </w:rPr>
              <w:t>чтение</w:t>
            </w:r>
            <w:proofErr w:type="gramStart"/>
            <w:r w:rsidRPr="00344413">
              <w:rPr>
                <w:rFonts w:ascii="Times New Roman" w:hAnsi="Times New Roman"/>
                <w:sz w:val="24"/>
                <w:szCs w:val="24"/>
              </w:rPr>
              <w:t>,б</w:t>
            </w:r>
            <w:proofErr w:type="gramEnd"/>
            <w:r w:rsidRPr="00344413">
              <w:rPr>
                <w:rFonts w:ascii="Times New Roman" w:hAnsi="Times New Roman"/>
                <w:sz w:val="24"/>
                <w:szCs w:val="24"/>
              </w:rPr>
              <w:t>еседа</w:t>
            </w:r>
            <w:proofErr w:type="spellEnd"/>
            <w:r w:rsidRPr="00344413">
              <w:rPr>
                <w:rFonts w:ascii="Times New Roman" w:hAnsi="Times New Roman"/>
                <w:sz w:val="24"/>
                <w:szCs w:val="24"/>
              </w:rPr>
              <w:t xml:space="preserve"> Сообщение-презентация о храмах, мечетях, синагогах нашей области</w:t>
            </w:r>
          </w:p>
        </w:tc>
        <w:tc>
          <w:tcPr>
            <w:tcW w:w="1418" w:type="dxa"/>
            <w:gridSpan w:val="2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344413" w:rsidRPr="00344413" w:rsidRDefault="00344413" w:rsidP="00344413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t xml:space="preserve">Устный </w:t>
            </w:r>
          </w:p>
          <w:p w:rsidR="00344413" w:rsidRPr="00344413" w:rsidRDefault="00344413" w:rsidP="00344413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t>опрос; Практическая работа;</w:t>
            </w:r>
          </w:p>
        </w:tc>
        <w:tc>
          <w:tcPr>
            <w:tcW w:w="2836" w:type="dxa"/>
            <w:gridSpan w:val="3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344413" w:rsidRPr="00344413" w:rsidRDefault="00021C0D" w:rsidP="00344413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hyperlink r:id="rId27" w:history="1">
              <w:r w:rsidR="00344413" w:rsidRPr="003444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http://artclassic.edu.ru</w:t>
              </w:r>
            </w:hyperlink>
          </w:p>
          <w:p w:rsidR="00344413" w:rsidRPr="00344413" w:rsidRDefault="00344413" w:rsidP="00344413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t xml:space="preserve"> - Коллекция: мировая художественная культура        </w:t>
            </w:r>
          </w:p>
        </w:tc>
      </w:tr>
      <w:tr w:rsidR="00344413" w:rsidRPr="00344413" w:rsidTr="003444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344413" w:rsidRPr="00344413" w:rsidRDefault="00344413" w:rsidP="00344413">
            <w:pPr>
              <w:spacing w:line="216" w:lineRule="auto"/>
              <w:ind w:left="284" w:right="-57" w:hanging="2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1843" w:type="dxa"/>
            <w:gridSpan w:val="2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344413" w:rsidRPr="00344413" w:rsidRDefault="00344413" w:rsidP="00344413">
            <w:pPr>
              <w:spacing w:line="216" w:lineRule="auto"/>
              <w:ind w:right="-57" w:firstLine="3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44413">
              <w:rPr>
                <w:rFonts w:ascii="Times New Roman" w:hAnsi="Times New Roman"/>
                <w:bCs/>
                <w:sz w:val="24"/>
                <w:szCs w:val="24"/>
              </w:rPr>
              <w:t>Хранить память предков</w:t>
            </w:r>
          </w:p>
        </w:tc>
        <w:tc>
          <w:tcPr>
            <w:tcW w:w="567" w:type="dxa"/>
            <w:gridSpan w:val="2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344413" w:rsidRPr="00344413" w:rsidRDefault="00344413" w:rsidP="00344413">
            <w:pPr>
              <w:spacing w:line="216" w:lineRule="auto"/>
              <w:ind w:left="284"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344413" w:rsidRPr="00344413" w:rsidRDefault="00344413" w:rsidP="00344413">
            <w:pPr>
              <w:spacing w:line="216" w:lineRule="auto"/>
              <w:ind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344413" w:rsidRPr="00344413" w:rsidRDefault="00344413" w:rsidP="00344413">
            <w:pPr>
              <w:spacing w:line="216" w:lineRule="auto"/>
              <w:ind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44413">
              <w:rPr>
                <w:rFonts w:ascii="Times New Roman" w:hAnsi="Times New Roman"/>
                <w:bCs/>
                <w:sz w:val="24"/>
                <w:szCs w:val="24"/>
              </w:rPr>
              <w:t>Диалог, анализ, комментированное чтение</w:t>
            </w:r>
          </w:p>
        </w:tc>
        <w:tc>
          <w:tcPr>
            <w:tcW w:w="1418" w:type="dxa"/>
            <w:gridSpan w:val="2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344413" w:rsidRPr="00344413" w:rsidRDefault="00344413" w:rsidP="00344413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t xml:space="preserve">Устный </w:t>
            </w:r>
          </w:p>
          <w:p w:rsidR="00344413" w:rsidRPr="00344413" w:rsidRDefault="00344413" w:rsidP="003444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t>опрос; Практическая работа;</w:t>
            </w:r>
          </w:p>
          <w:p w:rsidR="00344413" w:rsidRPr="00344413" w:rsidRDefault="00344413" w:rsidP="00344413">
            <w:pPr>
              <w:spacing w:line="216" w:lineRule="auto"/>
              <w:ind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36" w:type="dxa"/>
            <w:gridSpan w:val="3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344413" w:rsidRPr="00344413" w:rsidRDefault="00021C0D" w:rsidP="00344413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hyperlink r:id="rId28" w:history="1">
              <w:r w:rsidR="00344413" w:rsidRPr="003444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http://artclassic.edu.ru</w:t>
              </w:r>
            </w:hyperlink>
          </w:p>
          <w:p w:rsidR="00344413" w:rsidRPr="00344413" w:rsidRDefault="00344413" w:rsidP="00344413">
            <w:pPr>
              <w:spacing w:line="216" w:lineRule="auto"/>
              <w:ind w:right="-5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t xml:space="preserve"> - Коллекция: мировая художественная культура        </w:t>
            </w:r>
          </w:p>
        </w:tc>
      </w:tr>
      <w:tr w:rsidR="00344413" w:rsidRPr="00344413" w:rsidTr="00344413">
        <w:trPr>
          <w:trHeight w:val="1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7" w:type="dxa"/>
            <w:gridSpan w:val="13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344413" w:rsidRPr="00344413" w:rsidRDefault="00344413" w:rsidP="00344413">
            <w:pPr>
              <w:spacing w:line="216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t xml:space="preserve">   Раздел 5. Твой духовный мир (2 час)</w:t>
            </w:r>
          </w:p>
        </w:tc>
      </w:tr>
      <w:tr w:rsidR="00344413" w:rsidRPr="00344413" w:rsidTr="003444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344413" w:rsidRPr="00344413" w:rsidRDefault="00344413" w:rsidP="00344413">
            <w:pPr>
              <w:spacing w:line="216" w:lineRule="auto"/>
              <w:ind w:left="36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701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344413" w:rsidRPr="00344413" w:rsidRDefault="00344413" w:rsidP="00344413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44413">
              <w:rPr>
                <w:rFonts w:ascii="Times New Roman" w:hAnsi="Times New Roman"/>
                <w:bCs/>
                <w:sz w:val="24"/>
                <w:szCs w:val="24"/>
              </w:rPr>
              <w:t>Твой духовный мир.</w:t>
            </w:r>
          </w:p>
        </w:tc>
        <w:tc>
          <w:tcPr>
            <w:tcW w:w="568" w:type="dxa"/>
            <w:gridSpan w:val="2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344413" w:rsidRPr="00344413" w:rsidRDefault="00344413" w:rsidP="00344413">
            <w:pPr>
              <w:spacing w:line="216" w:lineRule="auto"/>
              <w:ind w:left="284"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gridSpan w:val="3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344413" w:rsidRPr="00344413" w:rsidRDefault="00344413" w:rsidP="00344413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344413" w:rsidRPr="00344413" w:rsidRDefault="00344413" w:rsidP="00344413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t>Работа в группах, диалог.</w:t>
            </w:r>
          </w:p>
          <w:p w:rsidR="00344413" w:rsidRPr="00344413" w:rsidRDefault="00344413" w:rsidP="00344413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t>Проектная и исследовательская деятельность</w:t>
            </w:r>
          </w:p>
        </w:tc>
        <w:tc>
          <w:tcPr>
            <w:tcW w:w="1418" w:type="dxa"/>
            <w:gridSpan w:val="2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344413" w:rsidRPr="00344413" w:rsidRDefault="00344413" w:rsidP="00344413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t xml:space="preserve">Устный </w:t>
            </w:r>
          </w:p>
          <w:p w:rsidR="00344413" w:rsidRPr="00344413" w:rsidRDefault="00344413" w:rsidP="003444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44413">
              <w:rPr>
                <w:rFonts w:ascii="Times New Roman" w:hAnsi="Times New Roman"/>
                <w:sz w:val="24"/>
                <w:szCs w:val="24"/>
              </w:rPr>
              <w:t>опрос; Практическая работа;</w:t>
            </w:r>
          </w:p>
          <w:p w:rsidR="00344413" w:rsidRPr="00344413" w:rsidRDefault="00344413" w:rsidP="003444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  <w:p w:rsidR="00344413" w:rsidRPr="00344413" w:rsidRDefault="00344413" w:rsidP="00344413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6" w:type="dxa"/>
            <w:gridSpan w:val="3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344413" w:rsidRPr="00344413" w:rsidRDefault="00021C0D" w:rsidP="00344413">
            <w:pPr>
              <w:spacing w:line="216" w:lineRule="auto"/>
              <w:ind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hyperlink r:id="rId29" w:history="1">
              <w:r w:rsidR="00344413" w:rsidRPr="003444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http://scool-collection.edu.ru</w:t>
              </w:r>
            </w:hyperlink>
            <w:r w:rsidR="00344413" w:rsidRPr="00344413">
              <w:rPr>
                <w:rFonts w:ascii="Times New Roman" w:hAnsi="Times New Roman"/>
                <w:sz w:val="24"/>
                <w:szCs w:val="24"/>
              </w:rPr>
              <w:t xml:space="preserve"> - Единая коллекция Цифровых образовательных ресурсов  </w:t>
            </w:r>
          </w:p>
        </w:tc>
      </w:tr>
    </w:tbl>
    <w:p w:rsidR="00344413" w:rsidRPr="00344413" w:rsidRDefault="00344413" w:rsidP="00344413">
      <w:pPr>
        <w:rPr>
          <w:rFonts w:ascii="Cambria" w:eastAsia="Times New Roman" w:hAnsi="Cambria" w:cs="Times New Roman"/>
          <w:lang w:eastAsia="ru-RU"/>
        </w:rPr>
      </w:pPr>
    </w:p>
    <w:p w:rsidR="00344413" w:rsidRPr="00344413" w:rsidRDefault="00344413" w:rsidP="00344413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44413" w:rsidRPr="00344413" w:rsidRDefault="00344413" w:rsidP="00344413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444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УЧЕБНО-МЕТОДИЧЕСКОЕ ОБЕСПЕЧЕНИЕ ОБРАЗОВАТЕЛЬНОГО ПРОЦЕССА </w:t>
      </w:r>
    </w:p>
    <w:p w:rsidR="00344413" w:rsidRPr="00344413" w:rsidRDefault="00344413" w:rsidP="00344413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444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ОБЯЗАТЕЛЬНЫЕ УЧЕБНЫЕ МАТЕРИАЛЫ ДЛЯ УЧЕНИКА</w:t>
      </w:r>
    </w:p>
    <w:p w:rsidR="00344413" w:rsidRPr="00344413" w:rsidRDefault="00344413" w:rsidP="00344413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Виноградова Н.Ф.  Основы духовно-нравственной культуры народов России: 5 класс: </w:t>
      </w:r>
    </w:p>
    <w:p w:rsidR="00344413" w:rsidRPr="00344413" w:rsidRDefault="00344413" w:rsidP="00344413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 для учащихся общеобразовательных учреждений / Н.Ф. Виноградова,</w:t>
      </w:r>
    </w:p>
    <w:p w:rsidR="00344413" w:rsidRPr="00344413" w:rsidRDefault="00344413" w:rsidP="00344413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В.И. Власенко, А.В. Поляков. – М.: </w:t>
      </w:r>
      <w:proofErr w:type="spellStart"/>
      <w:r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>-Граф, 2020.</w:t>
      </w:r>
    </w:p>
    <w:p w:rsidR="00344413" w:rsidRPr="00344413" w:rsidRDefault="00344413" w:rsidP="00344413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444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МЕТОДИЧЕСКИЕ МАТЕРИАЛЫ ДЛЯ УЧИТЕЛЯ</w:t>
      </w:r>
    </w:p>
    <w:p w:rsidR="00344413" w:rsidRPr="00344413" w:rsidRDefault="00344413" w:rsidP="00344413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>1. Основы духовно-нравственной культуры народов России: 5 класс: методические рекомендации/</w:t>
      </w:r>
    </w:p>
    <w:p w:rsidR="00344413" w:rsidRPr="00344413" w:rsidRDefault="00344413" w:rsidP="00344413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Н.Ф. Виноградова. – М.: </w:t>
      </w:r>
      <w:proofErr w:type="spellStart"/>
      <w:r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>-Граф, 2019</w:t>
      </w:r>
    </w:p>
    <w:p w:rsidR="00344413" w:rsidRPr="00344413" w:rsidRDefault="00344413" w:rsidP="00344413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Тишкова В.А., Шапошникова Т.Д. «Книга для учителя». Москва, «Просвещение», 2010.</w:t>
      </w:r>
    </w:p>
    <w:p w:rsidR="00344413" w:rsidRPr="00344413" w:rsidRDefault="00344413" w:rsidP="00344413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>3. Религии мира: история, культура, вероучение: учебное пособие / под общ</w:t>
      </w:r>
      <w:proofErr w:type="gramStart"/>
      <w:r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ед. </w:t>
      </w:r>
    </w:p>
    <w:p w:rsidR="00344413" w:rsidRPr="00344413" w:rsidRDefault="00344413" w:rsidP="00344413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А.О. </w:t>
      </w:r>
      <w:proofErr w:type="spellStart"/>
      <w:r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>Чубарьяна</w:t>
      </w:r>
      <w:proofErr w:type="spellEnd"/>
      <w:r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Г.М. </w:t>
      </w:r>
      <w:proofErr w:type="spellStart"/>
      <w:r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>Бонгард</w:t>
      </w:r>
      <w:proofErr w:type="spellEnd"/>
      <w:r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-Левина. - М.: ОЛМА </w:t>
      </w:r>
      <w:proofErr w:type="spellStart"/>
      <w:r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Медиагрупп</w:t>
      </w:r>
      <w:proofErr w:type="spellEnd"/>
      <w:r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2016. - 398 с.: ил.</w:t>
      </w:r>
    </w:p>
    <w:p w:rsidR="00344413" w:rsidRPr="00344413" w:rsidRDefault="00344413" w:rsidP="00344413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Токарев С. А. Религии в истории народов мира / С. А. Токарев</w:t>
      </w:r>
      <w:proofErr w:type="gramStart"/>
      <w:r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gramStart"/>
      <w:r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зд. 5-е, </w:t>
      </w:r>
      <w:proofErr w:type="spellStart"/>
      <w:r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>. и доп.</w:t>
      </w:r>
    </w:p>
    <w:p w:rsidR="00344413" w:rsidRPr="00344413" w:rsidRDefault="00344413" w:rsidP="00344413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М.</w:t>
      </w:r>
      <w:proofErr w:type="gramStart"/>
      <w:r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Республика, 2005. - 542 с.: ил.- (Библиотека: религия, культура, наука).</w:t>
      </w:r>
    </w:p>
    <w:p w:rsidR="00344413" w:rsidRPr="00344413" w:rsidRDefault="00344413" w:rsidP="00344413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Козырев Н.Ф. Религиозное образование в светской школе. – СПб</w:t>
      </w:r>
      <w:proofErr w:type="gramStart"/>
      <w:r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gramEnd"/>
      <w:r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>2015.</w:t>
      </w:r>
    </w:p>
    <w:p w:rsidR="00344413" w:rsidRPr="00344413" w:rsidRDefault="00344413" w:rsidP="00344413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Пиаже Ж. Моральное суждение ребенка / Пер. с фр. – М.: Академический Проект, 2016.</w:t>
      </w:r>
    </w:p>
    <w:p w:rsidR="00344413" w:rsidRPr="00344413" w:rsidRDefault="00344413" w:rsidP="00344413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Слободчиков</w:t>
      </w:r>
      <w:proofErr w:type="spellEnd"/>
      <w:r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 И. Антропологическая перспектива отечественного образования.</w:t>
      </w:r>
    </w:p>
    <w:p w:rsidR="00344413" w:rsidRPr="00344413" w:rsidRDefault="00344413" w:rsidP="00344413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Екатеринбург: Издательский отдел Екатеринбургской епархии, 2018.</w:t>
      </w:r>
    </w:p>
    <w:p w:rsidR="00344413" w:rsidRPr="00344413" w:rsidRDefault="00344413" w:rsidP="00344413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Адамова А.Г. Духовность как ценностная основа личности // Совершенствование</w:t>
      </w:r>
    </w:p>
    <w:p w:rsidR="00344413" w:rsidRPr="00344413" w:rsidRDefault="00344413" w:rsidP="00344413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учебно-воспитательного процесса в образовательном учреждении: Сб</w:t>
      </w:r>
      <w:proofErr w:type="gramStart"/>
      <w:r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>.н</w:t>
      </w:r>
      <w:proofErr w:type="gramEnd"/>
      <w:r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>ауч.тр.Ч.2. – М., 2017.</w:t>
      </w:r>
    </w:p>
    <w:p w:rsidR="00344413" w:rsidRPr="00344413" w:rsidRDefault="00344413" w:rsidP="00344413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Косачёва</w:t>
      </w:r>
      <w:proofErr w:type="spellEnd"/>
      <w:r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И.П. Нравственное развитие младшего школьника в процессе обучения</w:t>
      </w:r>
    </w:p>
    <w:p w:rsidR="00344413" w:rsidRPr="00344413" w:rsidRDefault="00344413" w:rsidP="00344413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воспитания. – М., 2005.</w:t>
      </w:r>
    </w:p>
    <w:p w:rsidR="00344413" w:rsidRPr="00344413" w:rsidRDefault="00344413" w:rsidP="00344413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>10.</w:t>
      </w:r>
      <w:r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Как проектировать универсальные учебные действия в начальной школе: от действия </w:t>
      </w:r>
    </w:p>
    <w:p w:rsidR="00344413" w:rsidRPr="00344413" w:rsidRDefault="00344413" w:rsidP="00344413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мысли: пособие для учителя (А. Г. </w:t>
      </w:r>
      <w:proofErr w:type="spellStart"/>
      <w:r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>Асмолов</w:t>
      </w:r>
      <w:proofErr w:type="spellEnd"/>
      <w:r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В. </w:t>
      </w:r>
      <w:proofErr w:type="spellStart"/>
      <w:r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Бурменская</w:t>
      </w:r>
      <w:proofErr w:type="spellEnd"/>
      <w:r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И. А. Володарская и др.); </w:t>
      </w:r>
    </w:p>
    <w:p w:rsidR="00344413" w:rsidRPr="00344413" w:rsidRDefault="00344413" w:rsidP="00344413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</w:t>
      </w:r>
      <w:proofErr w:type="spellStart"/>
      <w:r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ред.А</w:t>
      </w:r>
      <w:proofErr w:type="spellEnd"/>
      <w:r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Г. </w:t>
      </w:r>
      <w:proofErr w:type="spellStart"/>
      <w:r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>Асмолова</w:t>
      </w:r>
      <w:proofErr w:type="spellEnd"/>
      <w:r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М., 2018.</w:t>
      </w:r>
    </w:p>
    <w:p w:rsidR="00344413" w:rsidRPr="00344413" w:rsidRDefault="00344413" w:rsidP="00344413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>11.</w:t>
      </w:r>
      <w:r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Метлик И.В. Религия и образование в светской школе. – М., 2014.</w:t>
      </w:r>
    </w:p>
    <w:p w:rsidR="00344413" w:rsidRPr="00344413" w:rsidRDefault="00344413" w:rsidP="00344413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>12.</w:t>
      </w:r>
      <w:r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>Чепикова</w:t>
      </w:r>
      <w:proofErr w:type="spellEnd"/>
      <w:r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Л.В. О преемственности в воспитании нравственной культуры у детей </w:t>
      </w:r>
    </w:p>
    <w:p w:rsidR="00344413" w:rsidRPr="00344413" w:rsidRDefault="00344413" w:rsidP="00344413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старшего дошкольного и младшего школьного возраста / Л.В. </w:t>
      </w:r>
      <w:proofErr w:type="spellStart"/>
      <w:r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>Чепикова</w:t>
      </w:r>
      <w:proofErr w:type="spellEnd"/>
      <w:r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//</w:t>
      </w:r>
    </w:p>
    <w:p w:rsidR="00344413" w:rsidRPr="00344413" w:rsidRDefault="00344413" w:rsidP="00344413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Воспитание школьников. – 2017.</w:t>
      </w:r>
    </w:p>
    <w:p w:rsidR="00344413" w:rsidRPr="00344413" w:rsidRDefault="00344413" w:rsidP="00344413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444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ЦИФРОВЫЕ ОБРАЗОВАТЕЛЬНЫЕ РЕСУРСЫ И РЕСУРСЫ СЕТИ ИНТЕРНЕТ</w:t>
      </w:r>
    </w:p>
    <w:p w:rsidR="00344413" w:rsidRPr="00344413" w:rsidRDefault="00021C0D" w:rsidP="00344413">
      <w:pPr>
        <w:numPr>
          <w:ilvl w:val="0"/>
          <w:numId w:val="7"/>
        </w:numPr>
        <w:shd w:val="clear" w:color="auto" w:fill="FFFFFF"/>
        <w:tabs>
          <w:tab w:val="left" w:pos="284"/>
        </w:tabs>
        <w:spacing w:after="0" w:line="240" w:lineRule="auto"/>
        <w:ind w:hanging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0" w:history="1">
        <w:r w:rsidR="00344413" w:rsidRPr="0034441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http://scool-collection.edu.ru</w:t>
        </w:r>
      </w:hyperlink>
      <w:r w:rsidR="00344413"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Единая коллекция Цифровых образовательных ресурсов </w:t>
      </w:r>
    </w:p>
    <w:p w:rsidR="00344413" w:rsidRPr="00344413" w:rsidRDefault="00021C0D" w:rsidP="00344413">
      <w:pPr>
        <w:numPr>
          <w:ilvl w:val="0"/>
          <w:numId w:val="7"/>
        </w:numPr>
        <w:shd w:val="clear" w:color="auto" w:fill="FFFFFF"/>
        <w:tabs>
          <w:tab w:val="left" w:pos="284"/>
        </w:tabs>
        <w:spacing w:after="0" w:line="240" w:lineRule="auto"/>
        <w:ind w:hanging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1" w:history="1">
        <w:r w:rsidR="00344413" w:rsidRPr="0034441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https://resh.edu.ru/special-course/</w:t>
        </w:r>
      </w:hyperlink>
      <w:r w:rsidR="00344413"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Российская электронная школа</w:t>
      </w:r>
    </w:p>
    <w:p w:rsidR="00344413" w:rsidRPr="00344413" w:rsidRDefault="00021C0D" w:rsidP="00344413">
      <w:pPr>
        <w:numPr>
          <w:ilvl w:val="0"/>
          <w:numId w:val="7"/>
        </w:numPr>
        <w:shd w:val="clear" w:color="auto" w:fill="FFFFFF"/>
        <w:tabs>
          <w:tab w:val="left" w:pos="284"/>
        </w:tabs>
        <w:spacing w:after="0" w:line="240" w:lineRule="auto"/>
        <w:ind w:hanging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2" w:history="1">
        <w:r w:rsidR="00344413" w:rsidRPr="0034441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http://www.td.gov.ru</w:t>
        </w:r>
      </w:hyperlink>
      <w:r w:rsidR="00344413"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–Сайт </w:t>
      </w:r>
      <w:proofErr w:type="spellStart"/>
      <w:r w:rsidR="00344413"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Рособразования</w:t>
      </w:r>
      <w:proofErr w:type="spellEnd"/>
    </w:p>
    <w:p w:rsidR="00344413" w:rsidRPr="00344413" w:rsidRDefault="00344413" w:rsidP="00344413">
      <w:pPr>
        <w:shd w:val="clear" w:color="auto" w:fill="FFFFFF"/>
        <w:tabs>
          <w:tab w:val="left" w:pos="426"/>
        </w:tabs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hyperlink r:id="rId33" w:history="1">
        <w:r w:rsidRPr="0034441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www.islamica.ru</w:t>
        </w:r>
      </w:hyperlink>
      <w:r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сайт центра исламских исследований</w:t>
      </w:r>
    </w:p>
    <w:p w:rsidR="00344413" w:rsidRPr="00344413" w:rsidRDefault="00344413" w:rsidP="00344413">
      <w:pPr>
        <w:shd w:val="clear" w:color="auto" w:fill="FFFFFF"/>
        <w:tabs>
          <w:tab w:val="left" w:pos="426"/>
        </w:tabs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hyperlink r:id="rId34" w:history="1">
        <w:r w:rsidRPr="0034441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www.muslimheritage.com</w:t>
        </w:r>
      </w:hyperlink>
      <w:r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сайт об исламской культуре</w:t>
      </w:r>
    </w:p>
    <w:p w:rsidR="00344413" w:rsidRPr="00344413" w:rsidRDefault="00344413" w:rsidP="00344413">
      <w:pPr>
        <w:shd w:val="clear" w:color="auto" w:fill="FFFFFF"/>
        <w:tabs>
          <w:tab w:val="left" w:pos="426"/>
        </w:tabs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hyperlink r:id="rId35" w:history="1">
        <w:r w:rsidRPr="0034441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http://www.gumer.info/bogoslov</w:t>
        </w:r>
      </w:hyperlink>
      <w:r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электронная библиотека</w:t>
      </w:r>
    </w:p>
    <w:p w:rsidR="00344413" w:rsidRPr="00344413" w:rsidRDefault="00344413" w:rsidP="00344413">
      <w:pPr>
        <w:shd w:val="clear" w:color="auto" w:fill="FFFFFF"/>
        <w:tabs>
          <w:tab w:val="left" w:pos="426"/>
        </w:tabs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hyperlink r:id="rId36" w:history="1">
        <w:r w:rsidRPr="0034441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http://ihtik.lib.ru</w:t>
        </w:r>
      </w:hyperlink>
      <w:r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электронная библиотека</w:t>
      </w:r>
    </w:p>
    <w:p w:rsidR="00344413" w:rsidRPr="00344413" w:rsidRDefault="00344413" w:rsidP="00344413">
      <w:pPr>
        <w:shd w:val="clear" w:color="auto" w:fill="FFFFFF"/>
        <w:tabs>
          <w:tab w:val="left" w:pos="426"/>
        </w:tabs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hyperlink r:id="rId37" w:history="1">
        <w:r w:rsidRPr="0034441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http://www.lib.ru</w:t>
        </w:r>
      </w:hyperlink>
      <w:r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– электронная библиотека </w:t>
      </w:r>
    </w:p>
    <w:p w:rsidR="00344413" w:rsidRPr="00344413" w:rsidRDefault="00344413" w:rsidP="00344413">
      <w:pPr>
        <w:shd w:val="clear" w:color="auto" w:fill="FFFFFF"/>
        <w:tabs>
          <w:tab w:val="left" w:pos="426"/>
        </w:tabs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</w:t>
      </w:r>
      <w:hyperlink r:id="rId38" w:history="1">
        <w:r w:rsidRPr="0034441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http://www.tvspas.ru</w:t>
        </w:r>
      </w:hyperlink>
      <w:r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православный медиа-портал</w:t>
      </w:r>
    </w:p>
    <w:p w:rsidR="00344413" w:rsidRPr="00344413" w:rsidRDefault="00344413" w:rsidP="00344413">
      <w:pPr>
        <w:shd w:val="clear" w:color="auto" w:fill="FFFFFF"/>
        <w:tabs>
          <w:tab w:val="left" w:pos="426"/>
        </w:tabs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</w:t>
      </w:r>
      <w:hyperlink r:id="rId39" w:history="1">
        <w:r w:rsidRPr="0034441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www.hrono.ru</w:t>
        </w:r>
      </w:hyperlink>
      <w:r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Всемирная история в интернете                                            </w:t>
      </w:r>
    </w:p>
    <w:p w:rsidR="00344413" w:rsidRPr="00344413" w:rsidRDefault="00344413" w:rsidP="00344413">
      <w:pPr>
        <w:shd w:val="clear" w:color="auto" w:fill="FFFFFF"/>
        <w:tabs>
          <w:tab w:val="left" w:pos="426"/>
        </w:tabs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</w:t>
      </w:r>
      <w:hyperlink r:id="rId40" w:history="1">
        <w:r w:rsidRPr="0034441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www.istorya.ru</w:t>
        </w:r>
      </w:hyperlink>
      <w:r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История стран и цивилизаций                                                </w:t>
      </w:r>
    </w:p>
    <w:p w:rsidR="00344413" w:rsidRPr="00344413" w:rsidRDefault="00344413" w:rsidP="00344413">
      <w:pPr>
        <w:shd w:val="clear" w:color="auto" w:fill="FFFFFF"/>
        <w:tabs>
          <w:tab w:val="left" w:pos="426"/>
        </w:tabs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</w:t>
      </w:r>
      <w:hyperlink r:id="rId41" w:history="1">
        <w:r w:rsidRPr="0034441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http://сyrill.newma.ru</w:t>
        </w:r>
      </w:hyperlink>
      <w:r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Библиотека античной литературы                                          </w:t>
      </w:r>
    </w:p>
    <w:p w:rsidR="00344413" w:rsidRPr="00344413" w:rsidRDefault="00344413" w:rsidP="00344413">
      <w:pPr>
        <w:shd w:val="clear" w:color="auto" w:fill="FFFFFF"/>
        <w:tabs>
          <w:tab w:val="left" w:pos="426"/>
        </w:tabs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</w:t>
      </w:r>
      <w:hyperlink r:id="rId42" w:history="1">
        <w:r w:rsidRPr="0034441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http://artclassic.edu.ru</w:t>
        </w:r>
      </w:hyperlink>
      <w:r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Коллекция: мировая художественная культура        </w:t>
      </w:r>
    </w:p>
    <w:p w:rsidR="00344413" w:rsidRPr="00344413" w:rsidRDefault="00344413" w:rsidP="00344413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444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МАТЕРИАЛЬНО-ТЕХНИЧЕСКОЕ ОБЕСПЕЧЕНИЕ </w:t>
      </w:r>
      <w:proofErr w:type="gramStart"/>
      <w:r w:rsidRPr="003444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ОБРАЗОВАТЕЛЬНОГО</w:t>
      </w:r>
      <w:proofErr w:type="gramEnd"/>
      <w:r w:rsidRPr="003444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344413" w:rsidRPr="00344413" w:rsidRDefault="00344413" w:rsidP="00344413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444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ПРОЦЕССА</w:t>
      </w:r>
    </w:p>
    <w:p w:rsidR="00344413" w:rsidRPr="00344413" w:rsidRDefault="00344413" w:rsidP="00344413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444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УЧЕБНОЕ ОБОРУДОВАНИЕ</w:t>
      </w:r>
    </w:p>
    <w:p w:rsidR="00344413" w:rsidRPr="00344413" w:rsidRDefault="00344413" w:rsidP="00344413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Учебники</w:t>
      </w:r>
    </w:p>
    <w:p w:rsidR="00344413" w:rsidRPr="00344413" w:rsidRDefault="00344413" w:rsidP="00344413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тетрадь к учебнику</w:t>
      </w:r>
    </w:p>
    <w:p w:rsidR="00344413" w:rsidRPr="00344413" w:rsidRDefault="00344413" w:rsidP="00344413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Мультимедийный проектор, интерактивная доска, персональный компьютер</w:t>
      </w:r>
    </w:p>
    <w:p w:rsidR="00344413" w:rsidRPr="00344413" w:rsidRDefault="00344413" w:rsidP="00344413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Электронные пособия </w:t>
      </w:r>
    </w:p>
    <w:p w:rsidR="00344413" w:rsidRPr="00344413" w:rsidRDefault="00344413" w:rsidP="00344413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444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ОБОРУДОВАНИЕ ДЛЯ ПРОВЕДЕНИЯ ПРАКТИЧЕСКИХ РАБОТ</w:t>
      </w:r>
    </w:p>
    <w:p w:rsidR="00344413" w:rsidRPr="00344413" w:rsidRDefault="00344413" w:rsidP="00344413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44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тетрадь </w:t>
      </w:r>
    </w:p>
    <w:p w:rsidR="00344413" w:rsidRDefault="00344413"/>
    <w:p w:rsidR="00D64057" w:rsidRDefault="00D64057"/>
    <w:p w:rsidR="00D64057" w:rsidRDefault="00D64057">
      <w:r>
        <w:t xml:space="preserve">                                       16</w:t>
      </w:r>
      <w:bookmarkStart w:id="0" w:name="_GoBack"/>
      <w:bookmarkEnd w:id="0"/>
    </w:p>
    <w:p w:rsidR="00D64057" w:rsidRDefault="00D64057">
      <w:r>
        <w:rPr>
          <w:noProof/>
          <w:lang w:eastAsia="ru-RU"/>
        </w:rPr>
        <w:lastRenderedPageBreak/>
        <w:drawing>
          <wp:inline distT="0" distB="0" distL="0" distR="0">
            <wp:extent cx="6720840" cy="9312808"/>
            <wp:effectExtent l="0" t="0" r="3810" b="3175"/>
            <wp:docPr id="1" name="Рисунок 1" descr="C:\Users\Komp\Desktop\2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mp\Desktop\211.jpg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0840" cy="93128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64057" w:rsidSect="00344413">
      <w:pgSz w:w="11900" w:h="16840"/>
      <w:pgMar w:top="298" w:right="650" w:bottom="410" w:left="66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C0D" w:rsidRDefault="00021C0D" w:rsidP="00D64057">
      <w:pPr>
        <w:spacing w:after="0" w:line="240" w:lineRule="auto"/>
      </w:pPr>
      <w:r>
        <w:separator/>
      </w:r>
    </w:p>
  </w:endnote>
  <w:endnote w:type="continuationSeparator" w:id="0">
    <w:p w:rsidR="00021C0D" w:rsidRDefault="00021C0D" w:rsidP="00D640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C0D" w:rsidRDefault="00021C0D" w:rsidP="00D64057">
      <w:pPr>
        <w:spacing w:after="0" w:line="240" w:lineRule="auto"/>
      </w:pPr>
      <w:r>
        <w:separator/>
      </w:r>
    </w:p>
  </w:footnote>
  <w:footnote w:type="continuationSeparator" w:id="0">
    <w:p w:rsidR="00021C0D" w:rsidRDefault="00021C0D" w:rsidP="00D640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D61401D"/>
    <w:multiLevelType w:val="hybridMultilevel"/>
    <w:tmpl w:val="7AA483FA"/>
    <w:lvl w:ilvl="0" w:tplc="BB682A56">
      <w:start w:val="1"/>
      <w:numFmt w:val="decimal"/>
      <w:lvlText w:val="%1."/>
      <w:lvlJc w:val="left"/>
      <w:pPr>
        <w:ind w:left="720" w:hanging="360"/>
      </w:pPr>
      <w:rPr>
        <w:rFonts w:eastAsia="Cambria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  <w:lvlOverride w:ilvl="0">
      <w:startOverride w:val="1"/>
    </w:lvlOverride>
  </w:num>
  <w:num w:numId="3">
    <w:abstractNumId w:val="3"/>
  </w:num>
  <w:num w:numId="4">
    <w:abstractNumId w:val="2"/>
  </w:num>
  <w:num w:numId="5">
    <w:abstractNumId w:val="1"/>
    <w:lvlOverride w:ilvl="0">
      <w:startOverride w:val="1"/>
    </w:lvlOverride>
  </w:num>
  <w:num w:numId="6">
    <w:abstractNumId w:val="0"/>
    <w:lvlOverride w:ilvl="0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1AC"/>
    <w:rsid w:val="00021C0D"/>
    <w:rsid w:val="00086BF2"/>
    <w:rsid w:val="00344413"/>
    <w:rsid w:val="004559F4"/>
    <w:rsid w:val="00A841AC"/>
    <w:rsid w:val="00D64057"/>
    <w:rsid w:val="00DB6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link w:val="10"/>
    <w:uiPriority w:val="9"/>
    <w:qFormat/>
    <w:rsid w:val="00344413"/>
    <w:pPr>
      <w:keepNext/>
      <w:keepLines/>
      <w:spacing w:before="480" w:after="0"/>
      <w:outlineLvl w:val="0"/>
    </w:pPr>
    <w:rPr>
      <w:rFonts w:ascii="Calibri" w:eastAsia="Times New Roman" w:hAnsi="Calibri" w:cs="Times New Roman"/>
      <w:b/>
      <w:bCs/>
      <w:color w:val="365F91"/>
      <w:sz w:val="28"/>
      <w:szCs w:val="28"/>
      <w:lang w:eastAsia="ru-RU"/>
    </w:rPr>
  </w:style>
  <w:style w:type="paragraph" w:styleId="21">
    <w:name w:val="heading 2"/>
    <w:basedOn w:val="a1"/>
    <w:next w:val="a1"/>
    <w:link w:val="22"/>
    <w:uiPriority w:val="9"/>
    <w:semiHidden/>
    <w:unhideWhenUsed/>
    <w:qFormat/>
    <w:rsid w:val="00344413"/>
    <w:pPr>
      <w:keepNext/>
      <w:keepLines/>
      <w:spacing w:before="200" w:after="0"/>
      <w:outlineLvl w:val="1"/>
    </w:pPr>
    <w:rPr>
      <w:rFonts w:ascii="Calibri" w:eastAsia="Times New Roman" w:hAnsi="Calibri" w:cs="Times New Roman"/>
      <w:b/>
      <w:bCs/>
      <w:color w:val="4F81BD"/>
      <w:sz w:val="26"/>
      <w:szCs w:val="26"/>
      <w:lang w:eastAsia="ru-RU"/>
    </w:rPr>
  </w:style>
  <w:style w:type="paragraph" w:styleId="31">
    <w:name w:val="heading 3"/>
    <w:basedOn w:val="a1"/>
    <w:next w:val="a1"/>
    <w:link w:val="32"/>
    <w:uiPriority w:val="9"/>
    <w:semiHidden/>
    <w:unhideWhenUsed/>
    <w:qFormat/>
    <w:rsid w:val="00344413"/>
    <w:pPr>
      <w:keepNext/>
      <w:keepLines/>
      <w:spacing w:before="200" w:after="0"/>
      <w:outlineLvl w:val="2"/>
    </w:pPr>
    <w:rPr>
      <w:rFonts w:ascii="Calibri" w:eastAsia="Times New Roman" w:hAnsi="Calibri" w:cs="Times New Roman"/>
      <w:b/>
      <w:bCs/>
      <w:color w:val="4F81BD"/>
      <w:lang w:eastAsia="ru-RU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344413"/>
    <w:pPr>
      <w:keepNext/>
      <w:keepLines/>
      <w:spacing w:before="200" w:after="0"/>
      <w:outlineLvl w:val="3"/>
    </w:pPr>
    <w:rPr>
      <w:rFonts w:ascii="Calibri" w:eastAsia="Times New Roman" w:hAnsi="Calibri" w:cs="Times New Roman"/>
      <w:b/>
      <w:bCs/>
      <w:i/>
      <w:iCs/>
      <w:color w:val="4F81BD"/>
      <w:lang w:eastAsia="ru-RU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344413"/>
    <w:pPr>
      <w:keepNext/>
      <w:keepLines/>
      <w:spacing w:before="200" w:after="0"/>
      <w:outlineLvl w:val="4"/>
    </w:pPr>
    <w:rPr>
      <w:rFonts w:ascii="Calibri" w:eastAsia="Times New Roman" w:hAnsi="Calibri" w:cs="Times New Roman"/>
      <w:color w:val="243F60"/>
      <w:lang w:eastAsia="ru-RU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344413"/>
    <w:pPr>
      <w:keepNext/>
      <w:keepLines/>
      <w:spacing w:before="200" w:after="0"/>
      <w:outlineLvl w:val="5"/>
    </w:pPr>
    <w:rPr>
      <w:rFonts w:ascii="Calibri" w:eastAsia="Times New Roman" w:hAnsi="Calibri" w:cs="Times New Roman"/>
      <w:i/>
      <w:iCs/>
      <w:color w:val="243F60"/>
      <w:lang w:eastAsia="ru-RU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344413"/>
    <w:pPr>
      <w:keepNext/>
      <w:keepLines/>
      <w:spacing w:before="200" w:after="0"/>
      <w:outlineLvl w:val="6"/>
    </w:pPr>
    <w:rPr>
      <w:rFonts w:ascii="Calibri" w:eastAsia="Times New Roman" w:hAnsi="Calibri" w:cs="Times New Roman"/>
      <w:i/>
      <w:iCs/>
      <w:color w:val="404040"/>
      <w:lang w:eastAsia="ru-RU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344413"/>
    <w:pPr>
      <w:keepNext/>
      <w:keepLines/>
      <w:spacing w:before="200" w:after="0"/>
      <w:outlineLvl w:val="7"/>
    </w:pPr>
    <w:rPr>
      <w:rFonts w:ascii="Calibri" w:eastAsia="Times New Roman" w:hAnsi="Calibri" w:cs="Times New Roman"/>
      <w:color w:val="4F81BD"/>
      <w:sz w:val="20"/>
      <w:szCs w:val="20"/>
      <w:lang w:eastAsia="ru-RU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344413"/>
    <w:pPr>
      <w:keepNext/>
      <w:keepLines/>
      <w:spacing w:before="200" w:after="0"/>
      <w:outlineLvl w:val="8"/>
    </w:pPr>
    <w:rPr>
      <w:rFonts w:ascii="Calibri" w:eastAsia="Times New Roman" w:hAnsi="Calibri" w:cs="Times New Roman"/>
      <w:i/>
      <w:iCs/>
      <w:color w:val="404040"/>
      <w:sz w:val="20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alloon Text"/>
    <w:basedOn w:val="a1"/>
    <w:link w:val="a6"/>
    <w:uiPriority w:val="99"/>
    <w:semiHidden/>
    <w:unhideWhenUsed/>
    <w:rsid w:val="00DB6D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2"/>
    <w:link w:val="a5"/>
    <w:uiPriority w:val="99"/>
    <w:semiHidden/>
    <w:rsid w:val="00DB6D70"/>
    <w:rPr>
      <w:rFonts w:ascii="Tahoma" w:hAnsi="Tahoma" w:cs="Tahoma"/>
      <w:sz w:val="16"/>
      <w:szCs w:val="16"/>
    </w:rPr>
  </w:style>
  <w:style w:type="paragraph" w:customStyle="1" w:styleId="11">
    <w:name w:val="Заголовок 11"/>
    <w:basedOn w:val="a1"/>
    <w:next w:val="a1"/>
    <w:uiPriority w:val="9"/>
    <w:qFormat/>
    <w:rsid w:val="00344413"/>
    <w:pPr>
      <w:keepNext/>
      <w:keepLines/>
      <w:spacing w:before="480" w:after="0"/>
      <w:outlineLvl w:val="0"/>
    </w:pPr>
    <w:rPr>
      <w:rFonts w:ascii="Calibri" w:eastAsia="Times New Roman" w:hAnsi="Calibri" w:cs="Times New Roman"/>
      <w:b/>
      <w:bCs/>
      <w:color w:val="365F91"/>
      <w:sz w:val="28"/>
      <w:szCs w:val="28"/>
      <w:lang w:eastAsia="ru-RU"/>
    </w:rPr>
  </w:style>
  <w:style w:type="paragraph" w:customStyle="1" w:styleId="210">
    <w:name w:val="Заголовок 21"/>
    <w:basedOn w:val="a1"/>
    <w:next w:val="a1"/>
    <w:uiPriority w:val="9"/>
    <w:semiHidden/>
    <w:unhideWhenUsed/>
    <w:qFormat/>
    <w:rsid w:val="00344413"/>
    <w:pPr>
      <w:keepNext/>
      <w:keepLines/>
      <w:spacing w:before="200" w:after="0"/>
      <w:outlineLvl w:val="1"/>
    </w:pPr>
    <w:rPr>
      <w:rFonts w:ascii="Calibri" w:eastAsia="Times New Roman" w:hAnsi="Calibri" w:cs="Times New Roman"/>
      <w:b/>
      <w:bCs/>
      <w:color w:val="4F81BD"/>
      <w:sz w:val="26"/>
      <w:szCs w:val="26"/>
      <w:lang w:eastAsia="ru-RU"/>
    </w:rPr>
  </w:style>
  <w:style w:type="paragraph" w:customStyle="1" w:styleId="310">
    <w:name w:val="Заголовок 31"/>
    <w:basedOn w:val="a1"/>
    <w:next w:val="a1"/>
    <w:uiPriority w:val="9"/>
    <w:semiHidden/>
    <w:unhideWhenUsed/>
    <w:qFormat/>
    <w:rsid w:val="00344413"/>
    <w:pPr>
      <w:keepNext/>
      <w:keepLines/>
      <w:spacing w:before="200" w:after="0"/>
      <w:outlineLvl w:val="2"/>
    </w:pPr>
    <w:rPr>
      <w:rFonts w:ascii="Calibri" w:eastAsia="Times New Roman" w:hAnsi="Calibri" w:cs="Times New Roman"/>
      <w:b/>
      <w:bCs/>
      <w:color w:val="4F81BD"/>
      <w:lang w:eastAsia="ru-RU"/>
    </w:rPr>
  </w:style>
  <w:style w:type="paragraph" w:customStyle="1" w:styleId="41">
    <w:name w:val="Заголовок 41"/>
    <w:basedOn w:val="a1"/>
    <w:next w:val="a1"/>
    <w:uiPriority w:val="9"/>
    <w:semiHidden/>
    <w:unhideWhenUsed/>
    <w:qFormat/>
    <w:rsid w:val="00344413"/>
    <w:pPr>
      <w:keepNext/>
      <w:keepLines/>
      <w:spacing w:before="200" w:after="0"/>
      <w:outlineLvl w:val="3"/>
    </w:pPr>
    <w:rPr>
      <w:rFonts w:ascii="Calibri" w:eastAsia="Times New Roman" w:hAnsi="Calibri" w:cs="Times New Roman"/>
      <w:b/>
      <w:bCs/>
      <w:i/>
      <w:iCs/>
      <w:color w:val="4F81BD"/>
      <w:lang w:eastAsia="ru-RU"/>
    </w:rPr>
  </w:style>
  <w:style w:type="paragraph" w:customStyle="1" w:styleId="51">
    <w:name w:val="Заголовок 51"/>
    <w:basedOn w:val="a1"/>
    <w:next w:val="a1"/>
    <w:uiPriority w:val="9"/>
    <w:semiHidden/>
    <w:unhideWhenUsed/>
    <w:qFormat/>
    <w:rsid w:val="00344413"/>
    <w:pPr>
      <w:keepNext/>
      <w:keepLines/>
      <w:spacing w:before="200" w:after="0"/>
      <w:outlineLvl w:val="4"/>
    </w:pPr>
    <w:rPr>
      <w:rFonts w:ascii="Calibri" w:eastAsia="Times New Roman" w:hAnsi="Calibri" w:cs="Times New Roman"/>
      <w:color w:val="243F60"/>
      <w:lang w:eastAsia="ru-RU"/>
    </w:rPr>
  </w:style>
  <w:style w:type="paragraph" w:customStyle="1" w:styleId="61">
    <w:name w:val="Заголовок 61"/>
    <w:basedOn w:val="a1"/>
    <w:next w:val="a1"/>
    <w:uiPriority w:val="9"/>
    <w:semiHidden/>
    <w:unhideWhenUsed/>
    <w:qFormat/>
    <w:rsid w:val="00344413"/>
    <w:pPr>
      <w:keepNext/>
      <w:keepLines/>
      <w:spacing w:before="200" w:after="0"/>
      <w:outlineLvl w:val="5"/>
    </w:pPr>
    <w:rPr>
      <w:rFonts w:ascii="Calibri" w:eastAsia="Times New Roman" w:hAnsi="Calibri" w:cs="Times New Roman"/>
      <w:i/>
      <w:iCs/>
      <w:color w:val="243F60"/>
      <w:lang w:eastAsia="ru-RU"/>
    </w:rPr>
  </w:style>
  <w:style w:type="paragraph" w:customStyle="1" w:styleId="71">
    <w:name w:val="Заголовок 71"/>
    <w:basedOn w:val="a1"/>
    <w:next w:val="a1"/>
    <w:uiPriority w:val="9"/>
    <w:semiHidden/>
    <w:unhideWhenUsed/>
    <w:qFormat/>
    <w:rsid w:val="00344413"/>
    <w:pPr>
      <w:keepNext/>
      <w:keepLines/>
      <w:spacing w:before="200" w:after="0"/>
      <w:outlineLvl w:val="6"/>
    </w:pPr>
    <w:rPr>
      <w:rFonts w:ascii="Calibri" w:eastAsia="Times New Roman" w:hAnsi="Calibri" w:cs="Times New Roman"/>
      <w:i/>
      <w:iCs/>
      <w:color w:val="404040"/>
      <w:lang w:eastAsia="ru-RU"/>
    </w:rPr>
  </w:style>
  <w:style w:type="paragraph" w:customStyle="1" w:styleId="81">
    <w:name w:val="Заголовок 81"/>
    <w:basedOn w:val="a1"/>
    <w:next w:val="a1"/>
    <w:uiPriority w:val="9"/>
    <w:semiHidden/>
    <w:unhideWhenUsed/>
    <w:qFormat/>
    <w:rsid w:val="00344413"/>
    <w:pPr>
      <w:keepNext/>
      <w:keepLines/>
      <w:spacing w:before="200" w:after="0"/>
      <w:outlineLvl w:val="7"/>
    </w:pPr>
    <w:rPr>
      <w:rFonts w:ascii="Calibri" w:eastAsia="Times New Roman" w:hAnsi="Calibri" w:cs="Times New Roman"/>
      <w:color w:val="4F81BD"/>
      <w:sz w:val="20"/>
      <w:szCs w:val="20"/>
      <w:lang w:eastAsia="ru-RU"/>
    </w:rPr>
  </w:style>
  <w:style w:type="paragraph" w:customStyle="1" w:styleId="91">
    <w:name w:val="Заголовок 91"/>
    <w:basedOn w:val="a1"/>
    <w:next w:val="a1"/>
    <w:uiPriority w:val="9"/>
    <w:semiHidden/>
    <w:unhideWhenUsed/>
    <w:qFormat/>
    <w:rsid w:val="00344413"/>
    <w:pPr>
      <w:keepNext/>
      <w:keepLines/>
      <w:spacing w:before="200" w:after="0"/>
      <w:outlineLvl w:val="8"/>
    </w:pPr>
    <w:rPr>
      <w:rFonts w:ascii="Calibri" w:eastAsia="Times New Roman" w:hAnsi="Calibri" w:cs="Times New Roman"/>
      <w:i/>
      <w:iCs/>
      <w:color w:val="404040"/>
      <w:sz w:val="20"/>
      <w:szCs w:val="20"/>
      <w:lang w:eastAsia="ru-RU"/>
    </w:rPr>
  </w:style>
  <w:style w:type="numbering" w:customStyle="1" w:styleId="12">
    <w:name w:val="Нет списка1"/>
    <w:next w:val="a4"/>
    <w:uiPriority w:val="99"/>
    <w:semiHidden/>
    <w:unhideWhenUsed/>
    <w:rsid w:val="00344413"/>
  </w:style>
  <w:style w:type="character" w:customStyle="1" w:styleId="10">
    <w:name w:val="Заголовок 1 Знак"/>
    <w:basedOn w:val="a2"/>
    <w:link w:val="1"/>
    <w:uiPriority w:val="9"/>
    <w:rsid w:val="00344413"/>
    <w:rPr>
      <w:rFonts w:ascii="Calibri" w:eastAsia="Times New Roman" w:hAnsi="Calibri" w:cs="Times New Roman"/>
      <w:b/>
      <w:bCs/>
      <w:color w:val="365F91"/>
      <w:sz w:val="28"/>
      <w:szCs w:val="28"/>
      <w:lang w:eastAsia="ru-RU"/>
    </w:rPr>
  </w:style>
  <w:style w:type="character" w:customStyle="1" w:styleId="22">
    <w:name w:val="Заголовок 2 Знак"/>
    <w:basedOn w:val="a2"/>
    <w:link w:val="21"/>
    <w:uiPriority w:val="9"/>
    <w:semiHidden/>
    <w:rsid w:val="00344413"/>
    <w:rPr>
      <w:rFonts w:ascii="Calibri" w:eastAsia="Times New Roman" w:hAnsi="Calibri" w:cs="Times New Roman"/>
      <w:b/>
      <w:bCs/>
      <w:color w:val="4F81BD"/>
      <w:sz w:val="26"/>
      <w:szCs w:val="26"/>
      <w:lang w:eastAsia="ru-RU"/>
    </w:rPr>
  </w:style>
  <w:style w:type="character" w:customStyle="1" w:styleId="32">
    <w:name w:val="Заголовок 3 Знак"/>
    <w:basedOn w:val="a2"/>
    <w:link w:val="31"/>
    <w:uiPriority w:val="9"/>
    <w:semiHidden/>
    <w:rsid w:val="00344413"/>
    <w:rPr>
      <w:rFonts w:ascii="Calibri" w:eastAsia="Times New Roman" w:hAnsi="Calibri" w:cs="Times New Roman"/>
      <w:b/>
      <w:bCs/>
      <w:color w:val="4F81BD"/>
      <w:lang w:eastAsia="ru-RU"/>
    </w:rPr>
  </w:style>
  <w:style w:type="character" w:customStyle="1" w:styleId="40">
    <w:name w:val="Заголовок 4 Знак"/>
    <w:basedOn w:val="a2"/>
    <w:link w:val="4"/>
    <w:uiPriority w:val="9"/>
    <w:semiHidden/>
    <w:rsid w:val="00344413"/>
    <w:rPr>
      <w:rFonts w:ascii="Calibri" w:eastAsia="Times New Roman" w:hAnsi="Calibri" w:cs="Times New Roman"/>
      <w:b/>
      <w:bCs/>
      <w:i/>
      <w:iCs/>
      <w:color w:val="4F81BD"/>
      <w:lang w:eastAsia="ru-RU"/>
    </w:rPr>
  </w:style>
  <w:style w:type="character" w:customStyle="1" w:styleId="50">
    <w:name w:val="Заголовок 5 Знак"/>
    <w:basedOn w:val="a2"/>
    <w:link w:val="5"/>
    <w:uiPriority w:val="9"/>
    <w:semiHidden/>
    <w:rsid w:val="00344413"/>
    <w:rPr>
      <w:rFonts w:ascii="Calibri" w:eastAsia="Times New Roman" w:hAnsi="Calibri" w:cs="Times New Roman"/>
      <w:color w:val="243F60"/>
      <w:lang w:eastAsia="ru-RU"/>
    </w:rPr>
  </w:style>
  <w:style w:type="character" w:customStyle="1" w:styleId="60">
    <w:name w:val="Заголовок 6 Знак"/>
    <w:basedOn w:val="a2"/>
    <w:link w:val="6"/>
    <w:uiPriority w:val="9"/>
    <w:semiHidden/>
    <w:rsid w:val="00344413"/>
    <w:rPr>
      <w:rFonts w:ascii="Calibri" w:eastAsia="Times New Roman" w:hAnsi="Calibri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2"/>
    <w:link w:val="7"/>
    <w:uiPriority w:val="9"/>
    <w:semiHidden/>
    <w:rsid w:val="00344413"/>
    <w:rPr>
      <w:rFonts w:ascii="Calibri" w:eastAsia="Times New Roman" w:hAnsi="Calibri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2"/>
    <w:link w:val="8"/>
    <w:uiPriority w:val="9"/>
    <w:semiHidden/>
    <w:rsid w:val="00344413"/>
    <w:rPr>
      <w:rFonts w:ascii="Calibri" w:eastAsia="Times New Roman" w:hAnsi="Calibri" w:cs="Times New Roman"/>
      <w:color w:val="4F81BD"/>
      <w:sz w:val="20"/>
      <w:szCs w:val="20"/>
      <w:lang w:eastAsia="ru-RU"/>
    </w:rPr>
  </w:style>
  <w:style w:type="character" w:customStyle="1" w:styleId="90">
    <w:name w:val="Заголовок 9 Знак"/>
    <w:basedOn w:val="a2"/>
    <w:link w:val="9"/>
    <w:uiPriority w:val="9"/>
    <w:semiHidden/>
    <w:rsid w:val="00344413"/>
    <w:rPr>
      <w:rFonts w:ascii="Calibri" w:eastAsia="Times New Roman" w:hAnsi="Calibri" w:cs="Times New Roman"/>
      <w:i/>
      <w:iCs/>
      <w:color w:val="404040"/>
      <w:sz w:val="20"/>
      <w:szCs w:val="20"/>
      <w:lang w:eastAsia="ru-RU"/>
    </w:rPr>
  </w:style>
  <w:style w:type="character" w:styleId="a7">
    <w:name w:val="Hyperlink"/>
    <w:basedOn w:val="a2"/>
    <w:uiPriority w:val="99"/>
    <w:semiHidden/>
    <w:unhideWhenUsed/>
    <w:rsid w:val="00344413"/>
    <w:rPr>
      <w:color w:val="0000FF"/>
      <w:u w:val="single"/>
    </w:rPr>
  </w:style>
  <w:style w:type="character" w:customStyle="1" w:styleId="13">
    <w:name w:val="Просмотренная гиперссылка1"/>
    <w:basedOn w:val="a2"/>
    <w:uiPriority w:val="99"/>
    <w:semiHidden/>
    <w:unhideWhenUsed/>
    <w:rsid w:val="00344413"/>
    <w:rPr>
      <w:color w:val="800080"/>
      <w:u w:val="single"/>
    </w:rPr>
  </w:style>
  <w:style w:type="paragraph" w:styleId="a8">
    <w:name w:val="header"/>
    <w:basedOn w:val="a1"/>
    <w:link w:val="a9"/>
    <w:uiPriority w:val="99"/>
    <w:unhideWhenUsed/>
    <w:rsid w:val="00344413"/>
    <w:pPr>
      <w:tabs>
        <w:tab w:val="center" w:pos="4680"/>
        <w:tab w:val="right" w:pos="9360"/>
      </w:tabs>
      <w:spacing w:after="0" w:line="240" w:lineRule="auto"/>
    </w:pPr>
    <w:rPr>
      <w:rFonts w:ascii="Cambria" w:eastAsia="Times New Roman" w:hAnsi="Cambria" w:cs="Times New Roman"/>
      <w:lang w:eastAsia="ru-RU"/>
    </w:rPr>
  </w:style>
  <w:style w:type="character" w:customStyle="1" w:styleId="a9">
    <w:name w:val="Верхний колонтитул Знак"/>
    <w:basedOn w:val="a2"/>
    <w:link w:val="a8"/>
    <w:uiPriority w:val="99"/>
    <w:rsid w:val="00344413"/>
    <w:rPr>
      <w:rFonts w:ascii="Cambria" w:eastAsia="Times New Roman" w:hAnsi="Cambria" w:cs="Times New Roman"/>
      <w:lang w:eastAsia="ru-RU"/>
    </w:rPr>
  </w:style>
  <w:style w:type="paragraph" w:styleId="aa">
    <w:name w:val="footer"/>
    <w:basedOn w:val="a1"/>
    <w:link w:val="ab"/>
    <w:uiPriority w:val="99"/>
    <w:unhideWhenUsed/>
    <w:rsid w:val="00344413"/>
    <w:pPr>
      <w:tabs>
        <w:tab w:val="center" w:pos="4680"/>
        <w:tab w:val="right" w:pos="9360"/>
      </w:tabs>
      <w:spacing w:after="0" w:line="240" w:lineRule="auto"/>
    </w:pPr>
    <w:rPr>
      <w:rFonts w:ascii="Cambria" w:eastAsia="Times New Roman" w:hAnsi="Cambria" w:cs="Times New Roman"/>
      <w:lang w:eastAsia="ru-RU"/>
    </w:rPr>
  </w:style>
  <w:style w:type="character" w:customStyle="1" w:styleId="ab">
    <w:name w:val="Нижний колонтитул Знак"/>
    <w:basedOn w:val="a2"/>
    <w:link w:val="aa"/>
    <w:uiPriority w:val="99"/>
    <w:rsid w:val="00344413"/>
    <w:rPr>
      <w:rFonts w:ascii="Cambria" w:eastAsia="Times New Roman" w:hAnsi="Cambria" w:cs="Times New Roman"/>
      <w:lang w:eastAsia="ru-RU"/>
    </w:rPr>
  </w:style>
  <w:style w:type="paragraph" w:customStyle="1" w:styleId="14">
    <w:name w:val="Название объекта1"/>
    <w:basedOn w:val="a1"/>
    <w:next w:val="a1"/>
    <w:uiPriority w:val="35"/>
    <w:semiHidden/>
    <w:unhideWhenUsed/>
    <w:qFormat/>
    <w:rsid w:val="00344413"/>
    <w:pPr>
      <w:spacing w:line="240" w:lineRule="auto"/>
    </w:pPr>
    <w:rPr>
      <w:rFonts w:ascii="Cambria" w:eastAsia="Times New Roman" w:hAnsi="Cambria" w:cs="Times New Roman"/>
      <w:b/>
      <w:bCs/>
      <w:color w:val="4F81BD"/>
      <w:sz w:val="18"/>
      <w:szCs w:val="18"/>
      <w:lang w:eastAsia="ru-RU"/>
    </w:rPr>
  </w:style>
  <w:style w:type="paragraph" w:styleId="ac">
    <w:name w:val="macro"/>
    <w:link w:val="ad"/>
    <w:uiPriority w:val="99"/>
    <w:semiHidden/>
    <w:unhideWhenUsed/>
    <w:rsid w:val="00344413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eastAsia="Times New Roman" w:hAnsi="Courier" w:cs="Times New Roman"/>
      <w:sz w:val="20"/>
      <w:szCs w:val="20"/>
      <w:lang w:eastAsia="ru-RU"/>
    </w:rPr>
  </w:style>
  <w:style w:type="character" w:customStyle="1" w:styleId="ad">
    <w:name w:val="Текст макроса Знак"/>
    <w:basedOn w:val="a2"/>
    <w:link w:val="ac"/>
    <w:uiPriority w:val="99"/>
    <w:semiHidden/>
    <w:rsid w:val="00344413"/>
    <w:rPr>
      <w:rFonts w:ascii="Courier" w:eastAsia="Times New Roman" w:hAnsi="Courier" w:cs="Times New Roman"/>
      <w:sz w:val="20"/>
      <w:szCs w:val="20"/>
      <w:lang w:eastAsia="ru-RU"/>
    </w:rPr>
  </w:style>
  <w:style w:type="paragraph" w:styleId="ae">
    <w:name w:val="List"/>
    <w:basedOn w:val="a1"/>
    <w:uiPriority w:val="99"/>
    <w:semiHidden/>
    <w:unhideWhenUsed/>
    <w:rsid w:val="00344413"/>
    <w:pPr>
      <w:ind w:left="360" w:hanging="360"/>
      <w:contextualSpacing/>
    </w:pPr>
    <w:rPr>
      <w:rFonts w:ascii="Cambria" w:eastAsia="Times New Roman" w:hAnsi="Cambria" w:cs="Times New Roman"/>
      <w:lang w:eastAsia="ru-RU"/>
    </w:rPr>
  </w:style>
  <w:style w:type="paragraph" w:styleId="a0">
    <w:name w:val="List Bullet"/>
    <w:basedOn w:val="a1"/>
    <w:uiPriority w:val="99"/>
    <w:semiHidden/>
    <w:unhideWhenUsed/>
    <w:rsid w:val="00344413"/>
    <w:pPr>
      <w:numPr>
        <w:numId w:val="1"/>
      </w:numPr>
      <w:contextualSpacing/>
    </w:pPr>
    <w:rPr>
      <w:rFonts w:ascii="Cambria" w:eastAsia="Times New Roman" w:hAnsi="Cambria" w:cs="Times New Roman"/>
      <w:lang w:eastAsia="ru-RU"/>
    </w:rPr>
  </w:style>
  <w:style w:type="paragraph" w:styleId="a">
    <w:name w:val="List Number"/>
    <w:basedOn w:val="a1"/>
    <w:uiPriority w:val="99"/>
    <w:semiHidden/>
    <w:unhideWhenUsed/>
    <w:rsid w:val="00344413"/>
    <w:pPr>
      <w:numPr>
        <w:numId w:val="2"/>
      </w:numPr>
      <w:contextualSpacing/>
    </w:pPr>
    <w:rPr>
      <w:rFonts w:ascii="Cambria" w:eastAsia="Times New Roman" w:hAnsi="Cambria" w:cs="Times New Roman"/>
      <w:lang w:eastAsia="ru-RU"/>
    </w:rPr>
  </w:style>
  <w:style w:type="paragraph" w:styleId="23">
    <w:name w:val="List 2"/>
    <w:basedOn w:val="a1"/>
    <w:uiPriority w:val="99"/>
    <w:semiHidden/>
    <w:unhideWhenUsed/>
    <w:rsid w:val="00344413"/>
    <w:pPr>
      <w:ind w:left="720" w:hanging="360"/>
      <w:contextualSpacing/>
    </w:pPr>
    <w:rPr>
      <w:rFonts w:ascii="Cambria" w:eastAsia="Times New Roman" w:hAnsi="Cambria" w:cs="Times New Roman"/>
      <w:lang w:eastAsia="ru-RU"/>
    </w:rPr>
  </w:style>
  <w:style w:type="paragraph" w:styleId="33">
    <w:name w:val="List 3"/>
    <w:basedOn w:val="a1"/>
    <w:uiPriority w:val="99"/>
    <w:semiHidden/>
    <w:unhideWhenUsed/>
    <w:rsid w:val="00344413"/>
    <w:pPr>
      <w:ind w:left="1080" w:hanging="360"/>
      <w:contextualSpacing/>
    </w:pPr>
    <w:rPr>
      <w:rFonts w:ascii="Cambria" w:eastAsia="Times New Roman" w:hAnsi="Cambria" w:cs="Times New Roman"/>
      <w:lang w:eastAsia="ru-RU"/>
    </w:rPr>
  </w:style>
  <w:style w:type="paragraph" w:styleId="20">
    <w:name w:val="List Bullet 2"/>
    <w:basedOn w:val="a1"/>
    <w:uiPriority w:val="99"/>
    <w:semiHidden/>
    <w:unhideWhenUsed/>
    <w:rsid w:val="00344413"/>
    <w:pPr>
      <w:numPr>
        <w:numId w:val="3"/>
      </w:numPr>
      <w:contextualSpacing/>
    </w:pPr>
    <w:rPr>
      <w:rFonts w:ascii="Cambria" w:eastAsia="Times New Roman" w:hAnsi="Cambria" w:cs="Times New Roman"/>
      <w:lang w:eastAsia="ru-RU"/>
    </w:rPr>
  </w:style>
  <w:style w:type="paragraph" w:styleId="30">
    <w:name w:val="List Bullet 3"/>
    <w:basedOn w:val="a1"/>
    <w:uiPriority w:val="99"/>
    <w:semiHidden/>
    <w:unhideWhenUsed/>
    <w:rsid w:val="00344413"/>
    <w:pPr>
      <w:numPr>
        <w:numId w:val="4"/>
      </w:numPr>
      <w:contextualSpacing/>
    </w:pPr>
    <w:rPr>
      <w:rFonts w:ascii="Cambria" w:eastAsia="Times New Roman" w:hAnsi="Cambria" w:cs="Times New Roman"/>
      <w:lang w:eastAsia="ru-RU"/>
    </w:rPr>
  </w:style>
  <w:style w:type="paragraph" w:styleId="2">
    <w:name w:val="List Number 2"/>
    <w:basedOn w:val="a1"/>
    <w:uiPriority w:val="99"/>
    <w:semiHidden/>
    <w:unhideWhenUsed/>
    <w:rsid w:val="00344413"/>
    <w:pPr>
      <w:numPr>
        <w:numId w:val="5"/>
      </w:numPr>
      <w:contextualSpacing/>
    </w:pPr>
    <w:rPr>
      <w:rFonts w:ascii="Cambria" w:eastAsia="Times New Roman" w:hAnsi="Cambria" w:cs="Times New Roman"/>
      <w:lang w:eastAsia="ru-RU"/>
    </w:rPr>
  </w:style>
  <w:style w:type="paragraph" w:styleId="3">
    <w:name w:val="List Number 3"/>
    <w:basedOn w:val="a1"/>
    <w:uiPriority w:val="99"/>
    <w:semiHidden/>
    <w:unhideWhenUsed/>
    <w:rsid w:val="00344413"/>
    <w:pPr>
      <w:numPr>
        <w:numId w:val="6"/>
      </w:numPr>
      <w:contextualSpacing/>
    </w:pPr>
    <w:rPr>
      <w:rFonts w:ascii="Cambria" w:eastAsia="Times New Roman" w:hAnsi="Cambria" w:cs="Times New Roman"/>
      <w:lang w:eastAsia="ru-RU"/>
    </w:rPr>
  </w:style>
  <w:style w:type="paragraph" w:customStyle="1" w:styleId="15">
    <w:name w:val="Название1"/>
    <w:basedOn w:val="a1"/>
    <w:next w:val="a1"/>
    <w:uiPriority w:val="10"/>
    <w:qFormat/>
    <w:rsid w:val="00344413"/>
    <w:pPr>
      <w:pBdr>
        <w:bottom w:val="single" w:sz="8" w:space="4" w:color="4F81BD"/>
      </w:pBdr>
      <w:spacing w:after="300" w:line="240" w:lineRule="auto"/>
      <w:contextualSpacing/>
    </w:pPr>
    <w:rPr>
      <w:rFonts w:ascii="Calibri" w:eastAsia="Times New Roman" w:hAnsi="Calibri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af">
    <w:name w:val="Название Знак"/>
    <w:basedOn w:val="a2"/>
    <w:link w:val="af0"/>
    <w:uiPriority w:val="10"/>
    <w:rsid w:val="00344413"/>
    <w:rPr>
      <w:rFonts w:ascii="Calibri" w:eastAsia="Times New Roman" w:hAnsi="Calibri" w:cs="Times New Roman"/>
      <w:color w:val="17365D"/>
      <w:spacing w:val="5"/>
      <w:kern w:val="28"/>
      <w:sz w:val="52"/>
      <w:szCs w:val="52"/>
      <w:lang w:eastAsia="ru-RU"/>
    </w:rPr>
  </w:style>
  <w:style w:type="paragraph" w:styleId="af1">
    <w:name w:val="Body Text"/>
    <w:basedOn w:val="a1"/>
    <w:link w:val="af2"/>
    <w:uiPriority w:val="99"/>
    <w:semiHidden/>
    <w:unhideWhenUsed/>
    <w:rsid w:val="00344413"/>
    <w:pPr>
      <w:spacing w:after="120"/>
    </w:pPr>
    <w:rPr>
      <w:rFonts w:ascii="Cambria" w:eastAsia="Times New Roman" w:hAnsi="Cambria" w:cs="Times New Roman"/>
      <w:lang w:eastAsia="ru-RU"/>
    </w:rPr>
  </w:style>
  <w:style w:type="character" w:customStyle="1" w:styleId="af2">
    <w:name w:val="Основной текст Знак"/>
    <w:basedOn w:val="a2"/>
    <w:link w:val="af1"/>
    <w:uiPriority w:val="99"/>
    <w:semiHidden/>
    <w:rsid w:val="00344413"/>
    <w:rPr>
      <w:rFonts w:ascii="Cambria" w:eastAsia="Times New Roman" w:hAnsi="Cambria" w:cs="Times New Roman"/>
      <w:lang w:eastAsia="ru-RU"/>
    </w:rPr>
  </w:style>
  <w:style w:type="paragraph" w:styleId="af3">
    <w:name w:val="List Continue"/>
    <w:basedOn w:val="a1"/>
    <w:uiPriority w:val="99"/>
    <w:semiHidden/>
    <w:unhideWhenUsed/>
    <w:rsid w:val="00344413"/>
    <w:pPr>
      <w:spacing w:after="120"/>
      <w:ind w:left="360"/>
      <w:contextualSpacing/>
    </w:pPr>
    <w:rPr>
      <w:rFonts w:ascii="Cambria" w:eastAsia="Times New Roman" w:hAnsi="Cambria" w:cs="Times New Roman"/>
      <w:lang w:eastAsia="ru-RU"/>
    </w:rPr>
  </w:style>
  <w:style w:type="paragraph" w:styleId="24">
    <w:name w:val="List Continue 2"/>
    <w:basedOn w:val="a1"/>
    <w:uiPriority w:val="99"/>
    <w:semiHidden/>
    <w:unhideWhenUsed/>
    <w:rsid w:val="00344413"/>
    <w:pPr>
      <w:spacing w:after="120"/>
      <w:ind w:left="720"/>
      <w:contextualSpacing/>
    </w:pPr>
    <w:rPr>
      <w:rFonts w:ascii="Cambria" w:eastAsia="Times New Roman" w:hAnsi="Cambria" w:cs="Times New Roman"/>
      <w:lang w:eastAsia="ru-RU"/>
    </w:rPr>
  </w:style>
  <w:style w:type="paragraph" w:styleId="34">
    <w:name w:val="List Continue 3"/>
    <w:basedOn w:val="a1"/>
    <w:uiPriority w:val="99"/>
    <w:semiHidden/>
    <w:unhideWhenUsed/>
    <w:rsid w:val="00344413"/>
    <w:pPr>
      <w:spacing w:after="120"/>
      <w:ind w:left="1080"/>
      <w:contextualSpacing/>
    </w:pPr>
    <w:rPr>
      <w:rFonts w:ascii="Cambria" w:eastAsia="Times New Roman" w:hAnsi="Cambria" w:cs="Times New Roman"/>
      <w:lang w:eastAsia="ru-RU"/>
    </w:rPr>
  </w:style>
  <w:style w:type="paragraph" w:customStyle="1" w:styleId="16">
    <w:name w:val="Подзаголовок1"/>
    <w:basedOn w:val="a1"/>
    <w:next w:val="a1"/>
    <w:uiPriority w:val="11"/>
    <w:qFormat/>
    <w:rsid w:val="00344413"/>
    <w:rPr>
      <w:rFonts w:ascii="Calibri" w:eastAsia="Times New Roman" w:hAnsi="Calibri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af4">
    <w:name w:val="Подзаголовок Знак"/>
    <w:basedOn w:val="a2"/>
    <w:link w:val="af5"/>
    <w:uiPriority w:val="11"/>
    <w:rsid w:val="00344413"/>
    <w:rPr>
      <w:rFonts w:ascii="Calibri" w:eastAsia="Times New Roman" w:hAnsi="Calibri" w:cs="Times New Roman"/>
      <w:i/>
      <w:iCs/>
      <w:color w:val="4F81BD"/>
      <w:spacing w:val="15"/>
      <w:sz w:val="24"/>
      <w:szCs w:val="24"/>
      <w:lang w:eastAsia="ru-RU"/>
    </w:rPr>
  </w:style>
  <w:style w:type="paragraph" w:styleId="25">
    <w:name w:val="Body Text 2"/>
    <w:basedOn w:val="a1"/>
    <w:link w:val="26"/>
    <w:uiPriority w:val="99"/>
    <w:semiHidden/>
    <w:unhideWhenUsed/>
    <w:rsid w:val="00344413"/>
    <w:pPr>
      <w:spacing w:after="120" w:line="480" w:lineRule="auto"/>
    </w:pPr>
    <w:rPr>
      <w:rFonts w:ascii="Cambria" w:eastAsia="Times New Roman" w:hAnsi="Cambria" w:cs="Times New Roman"/>
      <w:lang w:eastAsia="ru-RU"/>
    </w:rPr>
  </w:style>
  <w:style w:type="character" w:customStyle="1" w:styleId="26">
    <w:name w:val="Основной текст 2 Знак"/>
    <w:basedOn w:val="a2"/>
    <w:link w:val="25"/>
    <w:uiPriority w:val="99"/>
    <w:semiHidden/>
    <w:rsid w:val="00344413"/>
    <w:rPr>
      <w:rFonts w:ascii="Cambria" w:eastAsia="Times New Roman" w:hAnsi="Cambria" w:cs="Times New Roman"/>
      <w:lang w:eastAsia="ru-RU"/>
    </w:rPr>
  </w:style>
  <w:style w:type="paragraph" w:styleId="35">
    <w:name w:val="Body Text 3"/>
    <w:basedOn w:val="a1"/>
    <w:link w:val="36"/>
    <w:uiPriority w:val="99"/>
    <w:semiHidden/>
    <w:unhideWhenUsed/>
    <w:rsid w:val="00344413"/>
    <w:pPr>
      <w:spacing w:after="120"/>
    </w:pPr>
    <w:rPr>
      <w:rFonts w:ascii="Cambria" w:eastAsia="Times New Roman" w:hAnsi="Cambria" w:cs="Times New Roman"/>
      <w:sz w:val="16"/>
      <w:szCs w:val="16"/>
      <w:lang w:eastAsia="ru-RU"/>
    </w:rPr>
  </w:style>
  <w:style w:type="character" w:customStyle="1" w:styleId="36">
    <w:name w:val="Основной текст 3 Знак"/>
    <w:basedOn w:val="a2"/>
    <w:link w:val="35"/>
    <w:uiPriority w:val="99"/>
    <w:semiHidden/>
    <w:rsid w:val="00344413"/>
    <w:rPr>
      <w:rFonts w:ascii="Cambria" w:eastAsia="Times New Roman" w:hAnsi="Cambria" w:cs="Times New Roman"/>
      <w:sz w:val="16"/>
      <w:szCs w:val="16"/>
      <w:lang w:eastAsia="ru-RU"/>
    </w:rPr>
  </w:style>
  <w:style w:type="paragraph" w:styleId="af6">
    <w:name w:val="No Spacing"/>
    <w:uiPriority w:val="1"/>
    <w:qFormat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paragraph" w:styleId="af7">
    <w:name w:val="List Paragraph"/>
    <w:basedOn w:val="a1"/>
    <w:uiPriority w:val="34"/>
    <w:qFormat/>
    <w:rsid w:val="00344413"/>
    <w:pPr>
      <w:ind w:left="720"/>
      <w:contextualSpacing/>
    </w:pPr>
    <w:rPr>
      <w:rFonts w:ascii="Cambria" w:eastAsia="Times New Roman" w:hAnsi="Cambria" w:cs="Times New Roman"/>
      <w:lang w:eastAsia="ru-RU"/>
    </w:rPr>
  </w:style>
  <w:style w:type="paragraph" w:customStyle="1" w:styleId="211">
    <w:name w:val="Цитата 21"/>
    <w:basedOn w:val="a1"/>
    <w:next w:val="a1"/>
    <w:uiPriority w:val="29"/>
    <w:qFormat/>
    <w:rsid w:val="00344413"/>
    <w:rPr>
      <w:rFonts w:ascii="Cambria" w:eastAsia="Times New Roman" w:hAnsi="Cambria" w:cs="Times New Roman"/>
      <w:i/>
      <w:iCs/>
      <w:color w:val="000000"/>
      <w:lang w:eastAsia="ru-RU"/>
    </w:rPr>
  </w:style>
  <w:style w:type="character" w:customStyle="1" w:styleId="27">
    <w:name w:val="Цитата 2 Знак"/>
    <w:basedOn w:val="a2"/>
    <w:link w:val="28"/>
    <w:uiPriority w:val="29"/>
    <w:rsid w:val="00344413"/>
    <w:rPr>
      <w:rFonts w:ascii="Cambria" w:eastAsia="Times New Roman" w:hAnsi="Cambria" w:cs="Times New Roman"/>
      <w:i/>
      <w:iCs/>
      <w:color w:val="000000"/>
      <w:lang w:eastAsia="ru-RU"/>
    </w:rPr>
  </w:style>
  <w:style w:type="paragraph" w:customStyle="1" w:styleId="17">
    <w:name w:val="Выделенная цитата1"/>
    <w:basedOn w:val="a1"/>
    <w:next w:val="a1"/>
    <w:uiPriority w:val="30"/>
    <w:qFormat/>
    <w:rsid w:val="00344413"/>
    <w:pPr>
      <w:pBdr>
        <w:bottom w:val="single" w:sz="4" w:space="4" w:color="4F81BD"/>
      </w:pBdr>
      <w:spacing w:before="200" w:after="280"/>
      <w:ind w:left="936" w:right="936"/>
    </w:pPr>
    <w:rPr>
      <w:rFonts w:ascii="Cambria" w:eastAsia="Times New Roman" w:hAnsi="Cambria" w:cs="Times New Roman"/>
      <w:b/>
      <w:bCs/>
      <w:i/>
      <w:iCs/>
      <w:color w:val="4F81BD"/>
      <w:lang w:eastAsia="ru-RU"/>
    </w:rPr>
  </w:style>
  <w:style w:type="character" w:customStyle="1" w:styleId="af8">
    <w:name w:val="Выделенная цитата Знак"/>
    <w:basedOn w:val="a2"/>
    <w:link w:val="af9"/>
    <w:uiPriority w:val="30"/>
    <w:rsid w:val="00344413"/>
    <w:rPr>
      <w:rFonts w:ascii="Cambria" w:eastAsia="Times New Roman" w:hAnsi="Cambria" w:cs="Times New Roman"/>
      <w:b/>
      <w:bCs/>
      <w:i/>
      <w:iCs/>
      <w:color w:val="4F81BD"/>
      <w:lang w:eastAsia="ru-RU"/>
    </w:rPr>
  </w:style>
  <w:style w:type="paragraph" w:customStyle="1" w:styleId="18">
    <w:name w:val="Заголовок оглавления1"/>
    <w:basedOn w:val="1"/>
    <w:next w:val="a1"/>
    <w:uiPriority w:val="39"/>
    <w:semiHidden/>
    <w:unhideWhenUsed/>
    <w:qFormat/>
    <w:rsid w:val="00344413"/>
  </w:style>
  <w:style w:type="character" w:customStyle="1" w:styleId="19">
    <w:name w:val="Слабое выделение1"/>
    <w:basedOn w:val="a2"/>
    <w:uiPriority w:val="19"/>
    <w:qFormat/>
    <w:rsid w:val="00344413"/>
    <w:rPr>
      <w:i/>
      <w:iCs/>
      <w:color w:val="808080"/>
    </w:rPr>
  </w:style>
  <w:style w:type="character" w:customStyle="1" w:styleId="1a">
    <w:name w:val="Сильное выделение1"/>
    <w:basedOn w:val="a2"/>
    <w:uiPriority w:val="21"/>
    <w:qFormat/>
    <w:rsid w:val="00344413"/>
    <w:rPr>
      <w:b/>
      <w:bCs/>
      <w:i/>
      <w:iCs/>
      <w:color w:val="4F81BD"/>
    </w:rPr>
  </w:style>
  <w:style w:type="character" w:customStyle="1" w:styleId="1b">
    <w:name w:val="Слабая ссылка1"/>
    <w:basedOn w:val="a2"/>
    <w:uiPriority w:val="31"/>
    <w:qFormat/>
    <w:rsid w:val="00344413"/>
    <w:rPr>
      <w:smallCaps/>
      <w:color w:val="C0504D"/>
      <w:u w:val="single"/>
    </w:rPr>
  </w:style>
  <w:style w:type="character" w:customStyle="1" w:styleId="1c">
    <w:name w:val="Сильная ссылка1"/>
    <w:basedOn w:val="a2"/>
    <w:uiPriority w:val="32"/>
    <w:qFormat/>
    <w:rsid w:val="00344413"/>
    <w:rPr>
      <w:b/>
      <w:bCs/>
      <w:smallCaps/>
      <w:color w:val="C0504D"/>
      <w:spacing w:val="5"/>
      <w:u w:val="single"/>
    </w:rPr>
  </w:style>
  <w:style w:type="character" w:styleId="afa">
    <w:name w:val="Book Title"/>
    <w:basedOn w:val="a2"/>
    <w:uiPriority w:val="33"/>
    <w:qFormat/>
    <w:rsid w:val="00344413"/>
    <w:rPr>
      <w:b/>
      <w:bCs/>
      <w:smallCaps/>
      <w:spacing w:val="5"/>
    </w:rPr>
  </w:style>
  <w:style w:type="character" w:customStyle="1" w:styleId="UnresolvedMention">
    <w:name w:val="Unresolved Mention"/>
    <w:basedOn w:val="a2"/>
    <w:uiPriority w:val="99"/>
    <w:semiHidden/>
    <w:rsid w:val="00344413"/>
    <w:rPr>
      <w:color w:val="605E5C"/>
      <w:shd w:val="clear" w:color="auto" w:fill="E1DFDD"/>
    </w:rPr>
  </w:style>
  <w:style w:type="table" w:styleId="afb">
    <w:name w:val="Table Grid"/>
    <w:basedOn w:val="a3"/>
    <w:uiPriority w:val="59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d">
    <w:name w:val="Светлая заливка1"/>
    <w:basedOn w:val="a3"/>
    <w:next w:val="afc"/>
    <w:uiPriority w:val="60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1e">
    <w:name w:val="Светлый список1"/>
    <w:basedOn w:val="a3"/>
    <w:next w:val="afd"/>
    <w:uiPriority w:val="61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1f">
    <w:name w:val="Светлая сетка1"/>
    <w:basedOn w:val="a3"/>
    <w:next w:val="afe"/>
    <w:uiPriority w:val="62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="Calibri" w:eastAsia="Times New Roman" w:hAnsi="Calibri" w:cs="Times New Roman" w:hint="default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="Calibri" w:eastAsia="Times New Roman" w:hAnsi="Calibri" w:cs="Times New Roman" w:hint="default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libri" w:eastAsia="Times New Roman" w:hAnsi="Calibri" w:cs="Times New Roman" w:hint="default"/>
        <w:b/>
        <w:bCs/>
      </w:rPr>
    </w:tblStylePr>
    <w:tblStylePr w:type="lastCol">
      <w:rPr>
        <w:rFonts w:ascii="Calibri" w:eastAsia="Times New Roman" w:hAnsi="Calibri" w:cs="Times New Roman" w:hint="default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110">
    <w:name w:val="Средняя заливка 11"/>
    <w:basedOn w:val="a3"/>
    <w:next w:val="1f0"/>
    <w:uiPriority w:val="63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2">
    <w:name w:val="Средняя заливка 21"/>
    <w:basedOn w:val="a3"/>
    <w:next w:val="29"/>
    <w:uiPriority w:val="64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1">
    <w:name w:val="Средний список 11"/>
    <w:basedOn w:val="a3"/>
    <w:next w:val="1f1"/>
    <w:uiPriority w:val="65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 w:hint="default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213">
    <w:name w:val="Средний список 21"/>
    <w:basedOn w:val="a3"/>
    <w:next w:val="2a"/>
    <w:uiPriority w:val="66"/>
    <w:rsid w:val="00344413"/>
    <w:pPr>
      <w:spacing w:after="0" w:line="240" w:lineRule="auto"/>
    </w:pPr>
    <w:rPr>
      <w:rFonts w:ascii="Calibri" w:eastAsia="Times New Roman" w:hAnsi="Calibri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2">
    <w:name w:val="Средняя сетка 11"/>
    <w:basedOn w:val="a3"/>
    <w:next w:val="1f2"/>
    <w:uiPriority w:val="67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214">
    <w:name w:val="Средняя сетка 21"/>
    <w:basedOn w:val="a3"/>
    <w:next w:val="2b"/>
    <w:uiPriority w:val="68"/>
    <w:rsid w:val="00344413"/>
    <w:pPr>
      <w:spacing w:after="0" w:line="240" w:lineRule="auto"/>
    </w:pPr>
    <w:rPr>
      <w:rFonts w:ascii="Calibri" w:eastAsia="Times New Roman" w:hAnsi="Calibri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311">
    <w:name w:val="Средняя сетка 31"/>
    <w:basedOn w:val="a3"/>
    <w:next w:val="37"/>
    <w:uiPriority w:val="69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1f3">
    <w:name w:val="Темный список1"/>
    <w:basedOn w:val="a3"/>
    <w:next w:val="aff"/>
    <w:uiPriority w:val="70"/>
    <w:rsid w:val="00344413"/>
    <w:pPr>
      <w:spacing w:after="0" w:line="240" w:lineRule="auto"/>
    </w:pPr>
    <w:rPr>
      <w:rFonts w:ascii="Cambria" w:eastAsia="Times New Roman" w:hAnsi="Cambria" w:cs="Times New Roman"/>
      <w:color w:val="FFFFFF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f4">
    <w:name w:val="Цветная заливка1"/>
    <w:basedOn w:val="a3"/>
    <w:next w:val="aff0"/>
    <w:uiPriority w:val="71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1f5">
    <w:name w:val="Цветной список1"/>
    <w:basedOn w:val="a3"/>
    <w:next w:val="aff1"/>
    <w:uiPriority w:val="72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1f6">
    <w:name w:val="Цветная сетка1"/>
    <w:basedOn w:val="a3"/>
    <w:next w:val="aff2"/>
    <w:uiPriority w:val="73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-11">
    <w:name w:val="Светлая заливка - Акцент 11"/>
    <w:basedOn w:val="a3"/>
    <w:next w:val="-1"/>
    <w:uiPriority w:val="60"/>
    <w:rsid w:val="00344413"/>
    <w:pPr>
      <w:spacing w:after="0" w:line="240" w:lineRule="auto"/>
    </w:pPr>
    <w:rPr>
      <w:rFonts w:ascii="Cambria" w:eastAsia="Times New Roman" w:hAnsi="Cambria" w:cs="Times New Roman"/>
      <w:color w:val="365F91"/>
      <w:lang w:eastAsia="ru-RU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-110">
    <w:name w:val="Светлый список - Акцент 11"/>
    <w:basedOn w:val="a3"/>
    <w:next w:val="-10"/>
    <w:uiPriority w:val="61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-111">
    <w:name w:val="Светлая сетка - Акцент 11"/>
    <w:basedOn w:val="a3"/>
    <w:next w:val="-12"/>
    <w:uiPriority w:val="62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="Calibri" w:eastAsia="Times New Roman" w:hAnsi="Calibri" w:cs="Times New Roman" w:hint="default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="Calibri" w:eastAsia="Times New Roman" w:hAnsi="Calibri" w:cs="Times New Roman" w:hint="default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libri" w:eastAsia="Times New Roman" w:hAnsi="Calibri" w:cs="Times New Roman" w:hint="default"/>
        <w:b/>
        <w:bCs/>
      </w:rPr>
    </w:tblStylePr>
    <w:tblStylePr w:type="lastCol">
      <w:rPr>
        <w:rFonts w:ascii="Calibri" w:eastAsia="Times New Roman" w:hAnsi="Calibri" w:cs="Times New Roman" w:hint="default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1-11">
    <w:name w:val="Средняя заливка 1 - Акцент 11"/>
    <w:basedOn w:val="a3"/>
    <w:next w:val="1-1"/>
    <w:uiPriority w:val="63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-11">
    <w:name w:val="Средняя заливка 2 - Акцент 11"/>
    <w:basedOn w:val="a3"/>
    <w:next w:val="2-1"/>
    <w:uiPriority w:val="64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-110">
    <w:name w:val="Средний список 1 - Акцент 11"/>
    <w:basedOn w:val="a3"/>
    <w:next w:val="1-10"/>
    <w:uiPriority w:val="65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 w:hint="default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2-110">
    <w:name w:val="Средний список 2 - Акцент 11"/>
    <w:basedOn w:val="a3"/>
    <w:next w:val="2-10"/>
    <w:uiPriority w:val="66"/>
    <w:rsid w:val="00344413"/>
    <w:pPr>
      <w:spacing w:after="0" w:line="240" w:lineRule="auto"/>
    </w:pPr>
    <w:rPr>
      <w:rFonts w:ascii="Calibri" w:eastAsia="Times New Roman" w:hAnsi="Calibri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-111">
    <w:name w:val="Средняя сетка 1 - Акцент 11"/>
    <w:basedOn w:val="a3"/>
    <w:next w:val="1-12"/>
    <w:uiPriority w:val="67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2-111">
    <w:name w:val="Средняя сетка 2 - Акцент 11"/>
    <w:basedOn w:val="a3"/>
    <w:next w:val="2-12"/>
    <w:uiPriority w:val="68"/>
    <w:rsid w:val="00344413"/>
    <w:pPr>
      <w:spacing w:after="0" w:line="240" w:lineRule="auto"/>
    </w:pPr>
    <w:rPr>
      <w:rFonts w:ascii="Calibri" w:eastAsia="Times New Roman" w:hAnsi="Calibri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3-11">
    <w:name w:val="Средняя сетка 3 - Акцент 11"/>
    <w:basedOn w:val="a3"/>
    <w:next w:val="3-1"/>
    <w:uiPriority w:val="69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-112">
    <w:name w:val="Темный список - Акцент 11"/>
    <w:basedOn w:val="a3"/>
    <w:next w:val="-13"/>
    <w:uiPriority w:val="70"/>
    <w:rsid w:val="00344413"/>
    <w:pPr>
      <w:spacing w:after="0" w:line="240" w:lineRule="auto"/>
    </w:pPr>
    <w:rPr>
      <w:rFonts w:ascii="Cambria" w:eastAsia="Times New Roman" w:hAnsi="Cambria" w:cs="Times New Roman"/>
      <w:color w:val="FFFFFF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customStyle="1" w:styleId="-113">
    <w:name w:val="Цветная заливка - Акцент 11"/>
    <w:basedOn w:val="a3"/>
    <w:next w:val="-14"/>
    <w:uiPriority w:val="71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114">
    <w:name w:val="Цветной список - Акцент 11"/>
    <w:basedOn w:val="a3"/>
    <w:next w:val="-15"/>
    <w:uiPriority w:val="72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customStyle="1" w:styleId="-115">
    <w:name w:val="Цветная сетка - Акцент 11"/>
    <w:basedOn w:val="a3"/>
    <w:next w:val="-16"/>
    <w:uiPriority w:val="73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-21">
    <w:name w:val="Светлая заливка - Акцент 21"/>
    <w:basedOn w:val="a3"/>
    <w:next w:val="-2"/>
    <w:uiPriority w:val="60"/>
    <w:rsid w:val="00344413"/>
    <w:pPr>
      <w:spacing w:after="0" w:line="240" w:lineRule="auto"/>
    </w:pPr>
    <w:rPr>
      <w:rFonts w:ascii="Cambria" w:eastAsia="Times New Roman" w:hAnsi="Cambria" w:cs="Times New Roman"/>
      <w:color w:val="943634"/>
      <w:lang w:eastAsia="ru-RU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-210">
    <w:name w:val="Светлый список - Акцент 21"/>
    <w:basedOn w:val="a3"/>
    <w:next w:val="-20"/>
    <w:uiPriority w:val="61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-211">
    <w:name w:val="Светлая сетка - Акцент 21"/>
    <w:basedOn w:val="a3"/>
    <w:next w:val="-22"/>
    <w:uiPriority w:val="62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="Calibri" w:eastAsia="Times New Roman" w:hAnsi="Calibri" w:cs="Times New Roman" w:hint="default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="Calibri" w:eastAsia="Times New Roman" w:hAnsi="Calibri" w:cs="Times New Roman" w:hint="default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libri" w:eastAsia="Times New Roman" w:hAnsi="Calibri" w:cs="Times New Roman" w:hint="default"/>
        <w:b/>
        <w:bCs/>
      </w:rPr>
    </w:tblStylePr>
    <w:tblStylePr w:type="lastCol">
      <w:rPr>
        <w:rFonts w:ascii="Calibri" w:eastAsia="Times New Roman" w:hAnsi="Calibri" w:cs="Times New Roman" w:hint="default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customStyle="1" w:styleId="1-21">
    <w:name w:val="Средняя заливка 1 - Акцент 21"/>
    <w:basedOn w:val="a3"/>
    <w:next w:val="1-2"/>
    <w:uiPriority w:val="63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-21">
    <w:name w:val="Средняя заливка 2 - Акцент 21"/>
    <w:basedOn w:val="a3"/>
    <w:next w:val="2-2"/>
    <w:uiPriority w:val="64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-210">
    <w:name w:val="Средний список 1 - Акцент 21"/>
    <w:basedOn w:val="a3"/>
    <w:next w:val="1-20"/>
    <w:uiPriority w:val="65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 w:hint="default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customStyle="1" w:styleId="2-210">
    <w:name w:val="Средний список 2 - Акцент 21"/>
    <w:basedOn w:val="a3"/>
    <w:next w:val="2-20"/>
    <w:uiPriority w:val="66"/>
    <w:rsid w:val="00344413"/>
    <w:pPr>
      <w:spacing w:after="0" w:line="240" w:lineRule="auto"/>
    </w:pPr>
    <w:rPr>
      <w:rFonts w:ascii="Calibri" w:eastAsia="Times New Roman" w:hAnsi="Calibri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-211">
    <w:name w:val="Средняя сетка 1 - Акцент 21"/>
    <w:basedOn w:val="a3"/>
    <w:next w:val="1-22"/>
    <w:uiPriority w:val="67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2-211">
    <w:name w:val="Средняя сетка 2 - Акцент 21"/>
    <w:basedOn w:val="a3"/>
    <w:next w:val="2-22"/>
    <w:uiPriority w:val="68"/>
    <w:rsid w:val="00344413"/>
    <w:pPr>
      <w:spacing w:after="0" w:line="240" w:lineRule="auto"/>
    </w:pPr>
    <w:rPr>
      <w:rFonts w:ascii="Calibri" w:eastAsia="Times New Roman" w:hAnsi="Calibri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customStyle="1" w:styleId="3-21">
    <w:name w:val="Средняя сетка 3 - Акцент 21"/>
    <w:basedOn w:val="a3"/>
    <w:next w:val="3-2"/>
    <w:uiPriority w:val="69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customStyle="1" w:styleId="-212">
    <w:name w:val="Темный список - Акцент 21"/>
    <w:basedOn w:val="a3"/>
    <w:next w:val="-23"/>
    <w:uiPriority w:val="70"/>
    <w:rsid w:val="00344413"/>
    <w:pPr>
      <w:spacing w:after="0" w:line="240" w:lineRule="auto"/>
    </w:pPr>
    <w:rPr>
      <w:rFonts w:ascii="Cambria" w:eastAsia="Times New Roman" w:hAnsi="Cambria" w:cs="Times New Roman"/>
      <w:color w:val="FFFFFF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customStyle="1" w:styleId="-213">
    <w:name w:val="Цветная заливка - Акцент 21"/>
    <w:basedOn w:val="a3"/>
    <w:next w:val="-24"/>
    <w:uiPriority w:val="71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214">
    <w:name w:val="Цветной список - Акцент 21"/>
    <w:basedOn w:val="a3"/>
    <w:next w:val="-25"/>
    <w:uiPriority w:val="72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customStyle="1" w:styleId="-215">
    <w:name w:val="Цветная сетка - Акцент 21"/>
    <w:basedOn w:val="a3"/>
    <w:next w:val="-26"/>
    <w:uiPriority w:val="73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-31">
    <w:name w:val="Светлая заливка - Акцент 31"/>
    <w:basedOn w:val="a3"/>
    <w:next w:val="-3"/>
    <w:uiPriority w:val="60"/>
    <w:rsid w:val="00344413"/>
    <w:pPr>
      <w:spacing w:after="0" w:line="240" w:lineRule="auto"/>
    </w:pPr>
    <w:rPr>
      <w:rFonts w:ascii="Cambria" w:eastAsia="Times New Roman" w:hAnsi="Cambria" w:cs="Times New Roman"/>
      <w:color w:val="76923C"/>
      <w:lang w:eastAsia="ru-RU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0">
    <w:name w:val="Светлый список - Акцент 31"/>
    <w:basedOn w:val="a3"/>
    <w:next w:val="-30"/>
    <w:uiPriority w:val="61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-311">
    <w:name w:val="Светлая сетка - Акцент 31"/>
    <w:basedOn w:val="a3"/>
    <w:next w:val="-32"/>
    <w:uiPriority w:val="62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="Calibri" w:eastAsia="Times New Roman" w:hAnsi="Calibri" w:cs="Times New Roman" w:hint="default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="Calibri" w:eastAsia="Times New Roman" w:hAnsi="Calibri" w:cs="Times New Roman" w:hint="default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libri" w:eastAsia="Times New Roman" w:hAnsi="Calibri" w:cs="Times New Roman" w:hint="default"/>
        <w:b/>
        <w:bCs/>
      </w:rPr>
    </w:tblStylePr>
    <w:tblStylePr w:type="lastCol">
      <w:rPr>
        <w:rFonts w:ascii="Calibri" w:eastAsia="Times New Roman" w:hAnsi="Calibri" w:cs="Times New Roman" w:hint="default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1-31">
    <w:name w:val="Средняя заливка 1 - Акцент 31"/>
    <w:basedOn w:val="a3"/>
    <w:next w:val="1-3"/>
    <w:uiPriority w:val="63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-31">
    <w:name w:val="Средняя заливка 2 - Акцент 31"/>
    <w:basedOn w:val="a3"/>
    <w:next w:val="2-3"/>
    <w:uiPriority w:val="64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-310">
    <w:name w:val="Средний список 1 - Акцент 31"/>
    <w:basedOn w:val="a3"/>
    <w:next w:val="1-30"/>
    <w:uiPriority w:val="65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 w:hint="default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customStyle="1" w:styleId="2-310">
    <w:name w:val="Средний список 2 - Акцент 31"/>
    <w:basedOn w:val="a3"/>
    <w:next w:val="2-30"/>
    <w:uiPriority w:val="66"/>
    <w:rsid w:val="00344413"/>
    <w:pPr>
      <w:spacing w:after="0" w:line="240" w:lineRule="auto"/>
    </w:pPr>
    <w:rPr>
      <w:rFonts w:ascii="Calibri" w:eastAsia="Times New Roman" w:hAnsi="Calibri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-311">
    <w:name w:val="Средняя сетка 1 - Акцент 31"/>
    <w:basedOn w:val="a3"/>
    <w:next w:val="1-32"/>
    <w:uiPriority w:val="67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2-311">
    <w:name w:val="Средняя сетка 2 - Акцент 31"/>
    <w:basedOn w:val="a3"/>
    <w:next w:val="2-32"/>
    <w:uiPriority w:val="68"/>
    <w:rsid w:val="00344413"/>
    <w:pPr>
      <w:spacing w:after="0" w:line="240" w:lineRule="auto"/>
    </w:pPr>
    <w:rPr>
      <w:rFonts w:ascii="Calibri" w:eastAsia="Times New Roman" w:hAnsi="Calibri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3-31">
    <w:name w:val="Средняя сетка 3 - Акцент 31"/>
    <w:basedOn w:val="a3"/>
    <w:next w:val="3-3"/>
    <w:uiPriority w:val="69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customStyle="1" w:styleId="-312">
    <w:name w:val="Темный список - Акцент 31"/>
    <w:basedOn w:val="a3"/>
    <w:next w:val="-33"/>
    <w:uiPriority w:val="70"/>
    <w:rsid w:val="00344413"/>
    <w:pPr>
      <w:spacing w:after="0" w:line="240" w:lineRule="auto"/>
    </w:pPr>
    <w:rPr>
      <w:rFonts w:ascii="Cambria" w:eastAsia="Times New Roman" w:hAnsi="Cambria" w:cs="Times New Roman"/>
      <w:color w:val="FFFFFF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-313">
    <w:name w:val="Цветная заливка - Акцент 31"/>
    <w:basedOn w:val="a3"/>
    <w:next w:val="-34"/>
    <w:uiPriority w:val="71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customStyle="1" w:styleId="-314">
    <w:name w:val="Цветной список - Акцент 31"/>
    <w:basedOn w:val="a3"/>
    <w:next w:val="-35"/>
    <w:uiPriority w:val="72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customStyle="1" w:styleId="-315">
    <w:name w:val="Цветная сетка - Акцент 31"/>
    <w:basedOn w:val="a3"/>
    <w:next w:val="-36"/>
    <w:uiPriority w:val="73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-41">
    <w:name w:val="Светлая заливка - Акцент 41"/>
    <w:basedOn w:val="a3"/>
    <w:next w:val="-4"/>
    <w:uiPriority w:val="60"/>
    <w:rsid w:val="00344413"/>
    <w:pPr>
      <w:spacing w:after="0" w:line="240" w:lineRule="auto"/>
    </w:pPr>
    <w:rPr>
      <w:rFonts w:ascii="Cambria" w:eastAsia="Times New Roman" w:hAnsi="Cambria" w:cs="Times New Roman"/>
      <w:color w:val="5F497A"/>
      <w:lang w:eastAsia="ru-RU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-410">
    <w:name w:val="Светлый список - Акцент 41"/>
    <w:basedOn w:val="a3"/>
    <w:next w:val="-40"/>
    <w:uiPriority w:val="61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-411">
    <w:name w:val="Светлая сетка - Акцент 41"/>
    <w:basedOn w:val="a3"/>
    <w:next w:val="-42"/>
    <w:uiPriority w:val="62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="Calibri" w:eastAsia="Times New Roman" w:hAnsi="Calibri" w:cs="Times New Roman" w:hint="default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="Calibri" w:eastAsia="Times New Roman" w:hAnsi="Calibri" w:cs="Times New Roman" w:hint="default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libri" w:eastAsia="Times New Roman" w:hAnsi="Calibri" w:cs="Times New Roman" w:hint="default"/>
        <w:b/>
        <w:bCs/>
      </w:rPr>
    </w:tblStylePr>
    <w:tblStylePr w:type="lastCol">
      <w:rPr>
        <w:rFonts w:ascii="Calibri" w:eastAsia="Times New Roman" w:hAnsi="Calibri" w:cs="Times New Roman" w:hint="default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customStyle="1" w:styleId="1-41">
    <w:name w:val="Средняя заливка 1 - Акцент 41"/>
    <w:basedOn w:val="a3"/>
    <w:next w:val="1-4"/>
    <w:uiPriority w:val="63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-41">
    <w:name w:val="Средняя заливка 2 - Акцент 41"/>
    <w:basedOn w:val="a3"/>
    <w:next w:val="2-4"/>
    <w:uiPriority w:val="64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-410">
    <w:name w:val="Средний список 1 - Акцент 41"/>
    <w:basedOn w:val="a3"/>
    <w:next w:val="1-40"/>
    <w:uiPriority w:val="65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 w:hint="default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customStyle="1" w:styleId="2-410">
    <w:name w:val="Средний список 2 - Акцент 41"/>
    <w:basedOn w:val="a3"/>
    <w:next w:val="2-40"/>
    <w:uiPriority w:val="66"/>
    <w:rsid w:val="00344413"/>
    <w:pPr>
      <w:spacing w:after="0" w:line="240" w:lineRule="auto"/>
    </w:pPr>
    <w:rPr>
      <w:rFonts w:ascii="Calibri" w:eastAsia="Times New Roman" w:hAnsi="Calibri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-411">
    <w:name w:val="Средняя сетка 1 - Акцент 41"/>
    <w:basedOn w:val="a3"/>
    <w:next w:val="1-42"/>
    <w:uiPriority w:val="67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2-411">
    <w:name w:val="Средняя сетка 2 - Акцент 41"/>
    <w:basedOn w:val="a3"/>
    <w:next w:val="2-42"/>
    <w:uiPriority w:val="68"/>
    <w:rsid w:val="00344413"/>
    <w:pPr>
      <w:spacing w:after="0" w:line="240" w:lineRule="auto"/>
    </w:pPr>
    <w:rPr>
      <w:rFonts w:ascii="Calibri" w:eastAsia="Times New Roman" w:hAnsi="Calibri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3-41">
    <w:name w:val="Средняя сетка 3 - Акцент 41"/>
    <w:basedOn w:val="a3"/>
    <w:next w:val="3-4"/>
    <w:uiPriority w:val="69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customStyle="1" w:styleId="-412">
    <w:name w:val="Темный список - Акцент 41"/>
    <w:basedOn w:val="a3"/>
    <w:next w:val="-43"/>
    <w:uiPriority w:val="70"/>
    <w:rsid w:val="00344413"/>
    <w:pPr>
      <w:spacing w:after="0" w:line="240" w:lineRule="auto"/>
    </w:pPr>
    <w:rPr>
      <w:rFonts w:ascii="Cambria" w:eastAsia="Times New Roman" w:hAnsi="Cambria" w:cs="Times New Roman"/>
      <w:color w:val="FFFFFF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customStyle="1" w:styleId="-413">
    <w:name w:val="Цветная заливка - Акцент 41"/>
    <w:basedOn w:val="a3"/>
    <w:next w:val="-44"/>
    <w:uiPriority w:val="71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414">
    <w:name w:val="Цветной список - Акцент 41"/>
    <w:basedOn w:val="a3"/>
    <w:next w:val="-45"/>
    <w:uiPriority w:val="72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customStyle="1" w:styleId="-415">
    <w:name w:val="Цветная сетка - Акцент 41"/>
    <w:basedOn w:val="a3"/>
    <w:next w:val="-46"/>
    <w:uiPriority w:val="73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-51">
    <w:name w:val="Светлая заливка - Акцент 51"/>
    <w:basedOn w:val="a3"/>
    <w:next w:val="-5"/>
    <w:uiPriority w:val="60"/>
    <w:rsid w:val="00344413"/>
    <w:pPr>
      <w:spacing w:after="0" w:line="240" w:lineRule="auto"/>
    </w:pPr>
    <w:rPr>
      <w:rFonts w:ascii="Cambria" w:eastAsia="Times New Roman" w:hAnsi="Cambria" w:cs="Times New Roman"/>
      <w:color w:val="31849B"/>
      <w:lang w:eastAsia="ru-RU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-510">
    <w:name w:val="Светлый список - Акцент 51"/>
    <w:basedOn w:val="a3"/>
    <w:next w:val="-50"/>
    <w:uiPriority w:val="61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-511">
    <w:name w:val="Светлая сетка - Акцент 51"/>
    <w:basedOn w:val="a3"/>
    <w:next w:val="-52"/>
    <w:uiPriority w:val="62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="Calibri" w:eastAsia="Times New Roman" w:hAnsi="Calibri" w:cs="Times New Roman" w:hint="default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="Calibri" w:eastAsia="Times New Roman" w:hAnsi="Calibri" w:cs="Times New Roman" w:hint="default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libri" w:eastAsia="Times New Roman" w:hAnsi="Calibri" w:cs="Times New Roman" w:hint="default"/>
        <w:b/>
        <w:bCs/>
      </w:rPr>
    </w:tblStylePr>
    <w:tblStylePr w:type="lastCol">
      <w:rPr>
        <w:rFonts w:ascii="Calibri" w:eastAsia="Times New Roman" w:hAnsi="Calibri" w:cs="Times New Roman" w:hint="default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1-51">
    <w:name w:val="Средняя заливка 1 - Акцент 51"/>
    <w:basedOn w:val="a3"/>
    <w:next w:val="1-5"/>
    <w:uiPriority w:val="63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-51">
    <w:name w:val="Средняя заливка 2 - Акцент 51"/>
    <w:basedOn w:val="a3"/>
    <w:next w:val="2-5"/>
    <w:uiPriority w:val="64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-510">
    <w:name w:val="Средний список 1 - Акцент 51"/>
    <w:basedOn w:val="a3"/>
    <w:next w:val="1-50"/>
    <w:uiPriority w:val="65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 w:hint="default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customStyle="1" w:styleId="2-510">
    <w:name w:val="Средний список 2 - Акцент 51"/>
    <w:basedOn w:val="a3"/>
    <w:next w:val="2-50"/>
    <w:uiPriority w:val="66"/>
    <w:rsid w:val="00344413"/>
    <w:pPr>
      <w:spacing w:after="0" w:line="240" w:lineRule="auto"/>
    </w:pPr>
    <w:rPr>
      <w:rFonts w:ascii="Calibri" w:eastAsia="Times New Roman" w:hAnsi="Calibri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-511">
    <w:name w:val="Средняя сетка 1 - Акцент 51"/>
    <w:basedOn w:val="a3"/>
    <w:next w:val="1-52"/>
    <w:uiPriority w:val="67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2-511">
    <w:name w:val="Средняя сетка 2 - Акцент 51"/>
    <w:basedOn w:val="a3"/>
    <w:next w:val="2-52"/>
    <w:uiPriority w:val="68"/>
    <w:rsid w:val="00344413"/>
    <w:pPr>
      <w:spacing w:after="0" w:line="240" w:lineRule="auto"/>
    </w:pPr>
    <w:rPr>
      <w:rFonts w:ascii="Calibri" w:eastAsia="Times New Roman" w:hAnsi="Calibri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customStyle="1" w:styleId="3-51">
    <w:name w:val="Средняя сетка 3 - Акцент 51"/>
    <w:basedOn w:val="a3"/>
    <w:next w:val="3-5"/>
    <w:uiPriority w:val="69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customStyle="1" w:styleId="-512">
    <w:name w:val="Темный список - Акцент 51"/>
    <w:basedOn w:val="a3"/>
    <w:next w:val="-53"/>
    <w:uiPriority w:val="70"/>
    <w:rsid w:val="00344413"/>
    <w:pPr>
      <w:spacing w:after="0" w:line="240" w:lineRule="auto"/>
    </w:pPr>
    <w:rPr>
      <w:rFonts w:ascii="Cambria" w:eastAsia="Times New Roman" w:hAnsi="Cambria" w:cs="Times New Roman"/>
      <w:color w:val="FFFFFF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customStyle="1" w:styleId="-513">
    <w:name w:val="Цветная заливка - Акцент 51"/>
    <w:basedOn w:val="a3"/>
    <w:next w:val="-54"/>
    <w:uiPriority w:val="71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514">
    <w:name w:val="Цветной список - Акцент 51"/>
    <w:basedOn w:val="a3"/>
    <w:next w:val="-55"/>
    <w:uiPriority w:val="72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customStyle="1" w:styleId="-515">
    <w:name w:val="Цветная сетка - Акцент 51"/>
    <w:basedOn w:val="a3"/>
    <w:next w:val="-56"/>
    <w:uiPriority w:val="73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-61">
    <w:name w:val="Светлая заливка - Акцент 61"/>
    <w:basedOn w:val="a3"/>
    <w:next w:val="-6"/>
    <w:uiPriority w:val="60"/>
    <w:rsid w:val="00344413"/>
    <w:pPr>
      <w:spacing w:after="0" w:line="240" w:lineRule="auto"/>
    </w:pPr>
    <w:rPr>
      <w:rFonts w:ascii="Cambria" w:eastAsia="Times New Roman" w:hAnsi="Cambria" w:cs="Times New Roman"/>
      <w:color w:val="E36C0A"/>
      <w:lang w:eastAsia="ru-RU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-610">
    <w:name w:val="Светлый список - Акцент 61"/>
    <w:basedOn w:val="a3"/>
    <w:next w:val="-60"/>
    <w:uiPriority w:val="61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-611">
    <w:name w:val="Светлая сетка - Акцент 61"/>
    <w:basedOn w:val="a3"/>
    <w:next w:val="-62"/>
    <w:uiPriority w:val="62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="Calibri" w:eastAsia="Times New Roman" w:hAnsi="Calibri" w:cs="Times New Roman" w:hint="default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="Calibri" w:eastAsia="Times New Roman" w:hAnsi="Calibri" w:cs="Times New Roman" w:hint="default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libri" w:eastAsia="Times New Roman" w:hAnsi="Calibri" w:cs="Times New Roman" w:hint="default"/>
        <w:b/>
        <w:bCs/>
      </w:rPr>
    </w:tblStylePr>
    <w:tblStylePr w:type="lastCol">
      <w:rPr>
        <w:rFonts w:ascii="Calibri" w:eastAsia="Times New Roman" w:hAnsi="Calibri" w:cs="Times New Roman" w:hint="default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1-61">
    <w:name w:val="Средняя заливка 1 - Акцент 61"/>
    <w:basedOn w:val="a3"/>
    <w:next w:val="1-6"/>
    <w:uiPriority w:val="63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-61">
    <w:name w:val="Средняя заливка 2 - Акцент 61"/>
    <w:basedOn w:val="a3"/>
    <w:next w:val="2-6"/>
    <w:uiPriority w:val="64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-610">
    <w:name w:val="Средний список 1 - Акцент 61"/>
    <w:basedOn w:val="a3"/>
    <w:next w:val="1-60"/>
    <w:uiPriority w:val="65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 w:hint="default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2-610">
    <w:name w:val="Средний список 2 - Акцент 61"/>
    <w:basedOn w:val="a3"/>
    <w:next w:val="2-60"/>
    <w:uiPriority w:val="66"/>
    <w:rsid w:val="00344413"/>
    <w:pPr>
      <w:spacing w:after="0" w:line="240" w:lineRule="auto"/>
    </w:pPr>
    <w:rPr>
      <w:rFonts w:ascii="Calibri" w:eastAsia="Times New Roman" w:hAnsi="Calibri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-611">
    <w:name w:val="Средняя сетка 1 - Акцент 61"/>
    <w:basedOn w:val="a3"/>
    <w:next w:val="1-62"/>
    <w:uiPriority w:val="67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2-611">
    <w:name w:val="Средняя сетка 2 - Акцент 61"/>
    <w:basedOn w:val="a3"/>
    <w:next w:val="2-62"/>
    <w:uiPriority w:val="68"/>
    <w:rsid w:val="00344413"/>
    <w:pPr>
      <w:spacing w:after="0" w:line="240" w:lineRule="auto"/>
    </w:pPr>
    <w:rPr>
      <w:rFonts w:ascii="Calibri" w:eastAsia="Times New Roman" w:hAnsi="Calibri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customStyle="1" w:styleId="3-61">
    <w:name w:val="Средняя сетка 3 - Акцент 61"/>
    <w:basedOn w:val="a3"/>
    <w:next w:val="3-6"/>
    <w:uiPriority w:val="69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customStyle="1" w:styleId="-612">
    <w:name w:val="Темный список - Акцент 61"/>
    <w:basedOn w:val="a3"/>
    <w:next w:val="-63"/>
    <w:uiPriority w:val="70"/>
    <w:rsid w:val="00344413"/>
    <w:pPr>
      <w:spacing w:after="0" w:line="240" w:lineRule="auto"/>
    </w:pPr>
    <w:rPr>
      <w:rFonts w:ascii="Cambria" w:eastAsia="Times New Roman" w:hAnsi="Cambria" w:cs="Times New Roman"/>
      <w:color w:val="FFFFFF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customStyle="1" w:styleId="-613">
    <w:name w:val="Цветная заливка - Акцент 61"/>
    <w:basedOn w:val="a3"/>
    <w:next w:val="-64"/>
    <w:uiPriority w:val="71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4">
    <w:name w:val="Цветной список - Акцент 61"/>
    <w:basedOn w:val="a3"/>
    <w:next w:val="-65"/>
    <w:uiPriority w:val="72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customStyle="1" w:styleId="-615">
    <w:name w:val="Цветная сетка - Акцент 61"/>
    <w:basedOn w:val="a3"/>
    <w:next w:val="-66"/>
    <w:uiPriority w:val="73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-116">
    <w:name w:val="Таблица-сетка 1 светлая1"/>
    <w:basedOn w:val="a3"/>
    <w:uiPriority w:val="46"/>
    <w:rsid w:val="00344413"/>
    <w:pPr>
      <w:spacing w:after="0" w:line="240" w:lineRule="auto"/>
    </w:pPr>
    <w:rPr>
      <w:rFonts w:ascii="Cambria" w:eastAsia="Cambria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113">
    <w:name w:val="Заголовок 1 Знак1"/>
    <w:basedOn w:val="a2"/>
    <w:uiPriority w:val="9"/>
    <w:rsid w:val="003444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5">
    <w:name w:val="Заголовок 2 Знак1"/>
    <w:basedOn w:val="a2"/>
    <w:uiPriority w:val="9"/>
    <w:semiHidden/>
    <w:rsid w:val="003444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2">
    <w:name w:val="Заголовок 3 Знак1"/>
    <w:basedOn w:val="a2"/>
    <w:uiPriority w:val="9"/>
    <w:semiHidden/>
    <w:rsid w:val="0034441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10">
    <w:name w:val="Заголовок 4 Знак1"/>
    <w:basedOn w:val="a2"/>
    <w:uiPriority w:val="9"/>
    <w:semiHidden/>
    <w:rsid w:val="0034441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10">
    <w:name w:val="Заголовок 5 Знак1"/>
    <w:basedOn w:val="a2"/>
    <w:uiPriority w:val="9"/>
    <w:semiHidden/>
    <w:rsid w:val="0034441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10">
    <w:name w:val="Заголовок 6 Знак1"/>
    <w:basedOn w:val="a2"/>
    <w:uiPriority w:val="9"/>
    <w:semiHidden/>
    <w:rsid w:val="0034441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10">
    <w:name w:val="Заголовок 7 Знак1"/>
    <w:basedOn w:val="a2"/>
    <w:uiPriority w:val="9"/>
    <w:semiHidden/>
    <w:rsid w:val="0034441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10">
    <w:name w:val="Заголовок 8 Знак1"/>
    <w:basedOn w:val="a2"/>
    <w:uiPriority w:val="9"/>
    <w:semiHidden/>
    <w:rsid w:val="0034441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10">
    <w:name w:val="Заголовок 9 Знак1"/>
    <w:basedOn w:val="a2"/>
    <w:uiPriority w:val="9"/>
    <w:semiHidden/>
    <w:rsid w:val="0034441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3">
    <w:name w:val="FollowedHyperlink"/>
    <w:basedOn w:val="a2"/>
    <w:uiPriority w:val="99"/>
    <w:semiHidden/>
    <w:unhideWhenUsed/>
    <w:rsid w:val="00344413"/>
    <w:rPr>
      <w:color w:val="800080" w:themeColor="followedHyperlink"/>
      <w:u w:val="single"/>
    </w:rPr>
  </w:style>
  <w:style w:type="paragraph" w:styleId="af0">
    <w:name w:val="Title"/>
    <w:basedOn w:val="a1"/>
    <w:next w:val="a1"/>
    <w:link w:val="af"/>
    <w:uiPriority w:val="10"/>
    <w:qFormat/>
    <w:rsid w:val="0034441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libri" w:eastAsia="Times New Roman" w:hAnsi="Calibri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1f7">
    <w:name w:val="Название Знак1"/>
    <w:basedOn w:val="a2"/>
    <w:uiPriority w:val="10"/>
    <w:rsid w:val="0034441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5">
    <w:name w:val="Subtitle"/>
    <w:basedOn w:val="a1"/>
    <w:next w:val="a1"/>
    <w:link w:val="af4"/>
    <w:uiPriority w:val="11"/>
    <w:qFormat/>
    <w:rsid w:val="00344413"/>
    <w:pPr>
      <w:numPr>
        <w:ilvl w:val="1"/>
      </w:numPr>
    </w:pPr>
    <w:rPr>
      <w:rFonts w:ascii="Calibri" w:eastAsia="Times New Roman" w:hAnsi="Calibri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1f8">
    <w:name w:val="Подзаголовок Знак1"/>
    <w:basedOn w:val="a2"/>
    <w:uiPriority w:val="11"/>
    <w:rsid w:val="0034441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28">
    <w:name w:val="Quote"/>
    <w:basedOn w:val="a1"/>
    <w:next w:val="a1"/>
    <w:link w:val="27"/>
    <w:uiPriority w:val="29"/>
    <w:qFormat/>
    <w:rsid w:val="00344413"/>
    <w:rPr>
      <w:rFonts w:ascii="Cambria" w:eastAsia="Times New Roman" w:hAnsi="Cambria" w:cs="Times New Roman"/>
      <w:i/>
      <w:iCs/>
      <w:color w:val="000000"/>
      <w:lang w:eastAsia="ru-RU"/>
    </w:rPr>
  </w:style>
  <w:style w:type="character" w:customStyle="1" w:styleId="216">
    <w:name w:val="Цитата 2 Знак1"/>
    <w:basedOn w:val="a2"/>
    <w:uiPriority w:val="29"/>
    <w:rsid w:val="00344413"/>
    <w:rPr>
      <w:i/>
      <w:iCs/>
      <w:color w:val="000000" w:themeColor="text1"/>
    </w:rPr>
  </w:style>
  <w:style w:type="paragraph" w:styleId="af9">
    <w:name w:val="Intense Quote"/>
    <w:basedOn w:val="a1"/>
    <w:next w:val="a1"/>
    <w:link w:val="af8"/>
    <w:uiPriority w:val="30"/>
    <w:qFormat/>
    <w:rsid w:val="00344413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="Cambria" w:eastAsia="Times New Roman" w:hAnsi="Cambria" w:cs="Times New Roman"/>
      <w:b/>
      <w:bCs/>
      <w:i/>
      <w:iCs/>
      <w:color w:val="4F81BD"/>
      <w:lang w:eastAsia="ru-RU"/>
    </w:rPr>
  </w:style>
  <w:style w:type="character" w:customStyle="1" w:styleId="1f9">
    <w:name w:val="Выделенная цитата Знак1"/>
    <w:basedOn w:val="a2"/>
    <w:uiPriority w:val="30"/>
    <w:rsid w:val="00344413"/>
    <w:rPr>
      <w:b/>
      <w:bCs/>
      <w:i/>
      <w:iCs/>
      <w:color w:val="4F81BD" w:themeColor="accent1"/>
    </w:rPr>
  </w:style>
  <w:style w:type="character" w:styleId="aff4">
    <w:name w:val="Subtle Emphasis"/>
    <w:basedOn w:val="a2"/>
    <w:uiPriority w:val="19"/>
    <w:qFormat/>
    <w:rsid w:val="00344413"/>
    <w:rPr>
      <w:i/>
      <w:iCs/>
      <w:color w:val="808080" w:themeColor="text1" w:themeTint="7F"/>
    </w:rPr>
  </w:style>
  <w:style w:type="character" w:styleId="aff5">
    <w:name w:val="Intense Emphasis"/>
    <w:basedOn w:val="a2"/>
    <w:uiPriority w:val="21"/>
    <w:qFormat/>
    <w:rsid w:val="00344413"/>
    <w:rPr>
      <w:b/>
      <w:bCs/>
      <w:i/>
      <w:iCs/>
      <w:color w:val="4F81BD" w:themeColor="accent1"/>
    </w:rPr>
  </w:style>
  <w:style w:type="character" w:styleId="aff6">
    <w:name w:val="Subtle Reference"/>
    <w:basedOn w:val="a2"/>
    <w:uiPriority w:val="31"/>
    <w:qFormat/>
    <w:rsid w:val="00344413"/>
    <w:rPr>
      <w:smallCaps/>
      <w:color w:val="C0504D" w:themeColor="accent2"/>
      <w:u w:val="single"/>
    </w:rPr>
  </w:style>
  <w:style w:type="character" w:styleId="aff7">
    <w:name w:val="Intense Reference"/>
    <w:basedOn w:val="a2"/>
    <w:uiPriority w:val="32"/>
    <w:qFormat/>
    <w:rsid w:val="00344413"/>
    <w:rPr>
      <w:b/>
      <w:bCs/>
      <w:smallCaps/>
      <w:color w:val="C0504D" w:themeColor="accent2"/>
      <w:spacing w:val="5"/>
      <w:u w:val="single"/>
    </w:rPr>
  </w:style>
  <w:style w:type="table" w:styleId="afc">
    <w:name w:val="Light Shading"/>
    <w:basedOn w:val="a3"/>
    <w:uiPriority w:val="60"/>
    <w:rsid w:val="0034441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fd">
    <w:name w:val="Light List"/>
    <w:basedOn w:val="a3"/>
    <w:uiPriority w:val="61"/>
    <w:rsid w:val="00344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afe">
    <w:name w:val="Light Grid"/>
    <w:basedOn w:val="a3"/>
    <w:uiPriority w:val="62"/>
    <w:rsid w:val="00344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1f0">
    <w:name w:val="Medium Shading 1"/>
    <w:basedOn w:val="a3"/>
    <w:uiPriority w:val="63"/>
    <w:rsid w:val="00344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344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f1">
    <w:name w:val="Medium List 1"/>
    <w:basedOn w:val="a3"/>
    <w:uiPriority w:val="65"/>
    <w:rsid w:val="00344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2a">
    <w:name w:val="Medium List 2"/>
    <w:basedOn w:val="a3"/>
    <w:uiPriority w:val="66"/>
    <w:rsid w:val="0034441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f2">
    <w:name w:val="Medium Grid 1"/>
    <w:basedOn w:val="a3"/>
    <w:uiPriority w:val="67"/>
    <w:rsid w:val="00344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2b">
    <w:name w:val="Medium Grid 2"/>
    <w:basedOn w:val="a3"/>
    <w:uiPriority w:val="68"/>
    <w:rsid w:val="0034441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344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aff">
    <w:name w:val="Dark List"/>
    <w:basedOn w:val="a3"/>
    <w:uiPriority w:val="70"/>
    <w:rsid w:val="0034441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aff0">
    <w:name w:val="Colorful Shading"/>
    <w:basedOn w:val="a3"/>
    <w:uiPriority w:val="71"/>
    <w:rsid w:val="00344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1">
    <w:name w:val="Colorful List"/>
    <w:basedOn w:val="a3"/>
    <w:uiPriority w:val="72"/>
    <w:rsid w:val="00344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aff2">
    <w:name w:val="Colorful Grid"/>
    <w:basedOn w:val="a3"/>
    <w:uiPriority w:val="73"/>
    <w:rsid w:val="00344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Light Shading Accent 1"/>
    <w:basedOn w:val="a3"/>
    <w:uiPriority w:val="60"/>
    <w:rsid w:val="00344413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10">
    <w:name w:val="Light List Accent 1"/>
    <w:basedOn w:val="a3"/>
    <w:uiPriority w:val="61"/>
    <w:rsid w:val="00344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12">
    <w:name w:val="Light Grid Accent 1"/>
    <w:basedOn w:val="a3"/>
    <w:uiPriority w:val="62"/>
    <w:rsid w:val="00344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1-1">
    <w:name w:val="Medium Shading 1 Accent 1"/>
    <w:basedOn w:val="a3"/>
    <w:uiPriority w:val="63"/>
    <w:rsid w:val="00344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344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10">
    <w:name w:val="Medium List 1 Accent 1"/>
    <w:basedOn w:val="a3"/>
    <w:uiPriority w:val="65"/>
    <w:rsid w:val="00344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2-10">
    <w:name w:val="Medium List 2 Accent 1"/>
    <w:basedOn w:val="a3"/>
    <w:uiPriority w:val="66"/>
    <w:rsid w:val="0034441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-12">
    <w:name w:val="Medium Grid 1 Accent 1"/>
    <w:basedOn w:val="a3"/>
    <w:uiPriority w:val="67"/>
    <w:rsid w:val="00344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2-12">
    <w:name w:val="Medium Grid 2 Accent 1"/>
    <w:basedOn w:val="a3"/>
    <w:uiPriority w:val="68"/>
    <w:rsid w:val="0034441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-1">
    <w:name w:val="Medium Grid 3 Accent 1"/>
    <w:basedOn w:val="a3"/>
    <w:uiPriority w:val="69"/>
    <w:rsid w:val="00344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-13">
    <w:name w:val="Dark List Accent 1"/>
    <w:basedOn w:val="a3"/>
    <w:uiPriority w:val="70"/>
    <w:rsid w:val="0034441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4">
    <w:name w:val="Colorful Shading Accent 1"/>
    <w:basedOn w:val="a3"/>
    <w:uiPriority w:val="71"/>
    <w:rsid w:val="00344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5">
    <w:name w:val="Colorful List Accent 1"/>
    <w:basedOn w:val="a3"/>
    <w:uiPriority w:val="72"/>
    <w:rsid w:val="00344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16">
    <w:name w:val="Colorful Grid Accent 1"/>
    <w:basedOn w:val="a3"/>
    <w:uiPriority w:val="73"/>
    <w:rsid w:val="00344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Light Shading Accent 2"/>
    <w:basedOn w:val="a3"/>
    <w:uiPriority w:val="60"/>
    <w:rsid w:val="00344413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20">
    <w:name w:val="Light List Accent 2"/>
    <w:basedOn w:val="a3"/>
    <w:uiPriority w:val="61"/>
    <w:rsid w:val="00344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22">
    <w:name w:val="Light Grid Accent 2"/>
    <w:basedOn w:val="a3"/>
    <w:uiPriority w:val="62"/>
    <w:rsid w:val="00344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1-2">
    <w:name w:val="Medium Shading 1 Accent 2"/>
    <w:basedOn w:val="a3"/>
    <w:uiPriority w:val="63"/>
    <w:rsid w:val="00344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344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20">
    <w:name w:val="Medium List 1 Accent 2"/>
    <w:basedOn w:val="a3"/>
    <w:uiPriority w:val="65"/>
    <w:rsid w:val="00344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2-20">
    <w:name w:val="Medium List 2 Accent 2"/>
    <w:basedOn w:val="a3"/>
    <w:uiPriority w:val="66"/>
    <w:rsid w:val="0034441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-22">
    <w:name w:val="Medium Grid 1 Accent 2"/>
    <w:basedOn w:val="a3"/>
    <w:uiPriority w:val="67"/>
    <w:rsid w:val="00344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2-22">
    <w:name w:val="Medium Grid 2 Accent 2"/>
    <w:basedOn w:val="a3"/>
    <w:uiPriority w:val="68"/>
    <w:rsid w:val="0034441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-2">
    <w:name w:val="Medium Grid 3 Accent 2"/>
    <w:basedOn w:val="a3"/>
    <w:uiPriority w:val="69"/>
    <w:rsid w:val="00344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-23">
    <w:name w:val="Dark List Accent 2"/>
    <w:basedOn w:val="a3"/>
    <w:uiPriority w:val="70"/>
    <w:rsid w:val="0034441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24">
    <w:name w:val="Colorful Shading Accent 2"/>
    <w:basedOn w:val="a3"/>
    <w:uiPriority w:val="71"/>
    <w:rsid w:val="00344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List Accent 2"/>
    <w:basedOn w:val="a3"/>
    <w:uiPriority w:val="72"/>
    <w:rsid w:val="00344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26">
    <w:name w:val="Colorful Grid Accent 2"/>
    <w:basedOn w:val="a3"/>
    <w:uiPriority w:val="73"/>
    <w:rsid w:val="00344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">
    <w:name w:val="Light Shading Accent 3"/>
    <w:basedOn w:val="a3"/>
    <w:uiPriority w:val="60"/>
    <w:rsid w:val="00344413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30">
    <w:name w:val="Light List Accent 3"/>
    <w:basedOn w:val="a3"/>
    <w:uiPriority w:val="61"/>
    <w:rsid w:val="00344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32">
    <w:name w:val="Light Grid Accent 3"/>
    <w:basedOn w:val="a3"/>
    <w:uiPriority w:val="62"/>
    <w:rsid w:val="00344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1-3">
    <w:name w:val="Medium Shading 1 Accent 3"/>
    <w:basedOn w:val="a3"/>
    <w:uiPriority w:val="63"/>
    <w:rsid w:val="00344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344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30">
    <w:name w:val="Medium List 1 Accent 3"/>
    <w:basedOn w:val="a3"/>
    <w:uiPriority w:val="65"/>
    <w:rsid w:val="00344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2-30">
    <w:name w:val="Medium List 2 Accent 3"/>
    <w:basedOn w:val="a3"/>
    <w:uiPriority w:val="66"/>
    <w:rsid w:val="0034441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-32">
    <w:name w:val="Medium Grid 1 Accent 3"/>
    <w:basedOn w:val="a3"/>
    <w:uiPriority w:val="67"/>
    <w:rsid w:val="00344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2-32">
    <w:name w:val="Medium Grid 2 Accent 3"/>
    <w:basedOn w:val="a3"/>
    <w:uiPriority w:val="68"/>
    <w:rsid w:val="0034441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-3">
    <w:name w:val="Medium Grid 3 Accent 3"/>
    <w:basedOn w:val="a3"/>
    <w:uiPriority w:val="69"/>
    <w:rsid w:val="00344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-33">
    <w:name w:val="Dark List Accent 3"/>
    <w:basedOn w:val="a3"/>
    <w:uiPriority w:val="70"/>
    <w:rsid w:val="0034441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34">
    <w:name w:val="Colorful Shading Accent 3"/>
    <w:basedOn w:val="a3"/>
    <w:uiPriority w:val="71"/>
    <w:rsid w:val="00344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35">
    <w:name w:val="Colorful List Accent 3"/>
    <w:basedOn w:val="a3"/>
    <w:uiPriority w:val="72"/>
    <w:rsid w:val="00344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36">
    <w:name w:val="Colorful Grid Accent 3"/>
    <w:basedOn w:val="a3"/>
    <w:uiPriority w:val="73"/>
    <w:rsid w:val="00344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">
    <w:name w:val="Light Shading Accent 4"/>
    <w:basedOn w:val="a3"/>
    <w:uiPriority w:val="60"/>
    <w:rsid w:val="00344413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40">
    <w:name w:val="Light List Accent 4"/>
    <w:basedOn w:val="a3"/>
    <w:uiPriority w:val="61"/>
    <w:rsid w:val="00344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42">
    <w:name w:val="Light Grid Accent 4"/>
    <w:basedOn w:val="a3"/>
    <w:uiPriority w:val="62"/>
    <w:rsid w:val="00344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1-4">
    <w:name w:val="Medium Shading 1 Accent 4"/>
    <w:basedOn w:val="a3"/>
    <w:uiPriority w:val="63"/>
    <w:rsid w:val="00344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344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40">
    <w:name w:val="Medium List 1 Accent 4"/>
    <w:basedOn w:val="a3"/>
    <w:uiPriority w:val="65"/>
    <w:rsid w:val="00344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2-40">
    <w:name w:val="Medium List 2 Accent 4"/>
    <w:basedOn w:val="a3"/>
    <w:uiPriority w:val="66"/>
    <w:rsid w:val="0034441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-42">
    <w:name w:val="Medium Grid 1 Accent 4"/>
    <w:basedOn w:val="a3"/>
    <w:uiPriority w:val="67"/>
    <w:rsid w:val="00344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2-42">
    <w:name w:val="Medium Grid 2 Accent 4"/>
    <w:basedOn w:val="a3"/>
    <w:uiPriority w:val="68"/>
    <w:rsid w:val="0034441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-4">
    <w:name w:val="Medium Grid 3 Accent 4"/>
    <w:basedOn w:val="a3"/>
    <w:uiPriority w:val="69"/>
    <w:rsid w:val="00344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-43">
    <w:name w:val="Dark List Accent 4"/>
    <w:basedOn w:val="a3"/>
    <w:uiPriority w:val="70"/>
    <w:rsid w:val="0034441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44">
    <w:name w:val="Colorful Shading Accent 4"/>
    <w:basedOn w:val="a3"/>
    <w:uiPriority w:val="71"/>
    <w:rsid w:val="00344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45">
    <w:name w:val="Colorful List Accent 4"/>
    <w:basedOn w:val="a3"/>
    <w:uiPriority w:val="72"/>
    <w:rsid w:val="00344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46">
    <w:name w:val="Colorful Grid Accent 4"/>
    <w:basedOn w:val="a3"/>
    <w:uiPriority w:val="73"/>
    <w:rsid w:val="00344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">
    <w:name w:val="Light Shading Accent 5"/>
    <w:basedOn w:val="a3"/>
    <w:uiPriority w:val="60"/>
    <w:rsid w:val="0034441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50">
    <w:name w:val="Light List Accent 5"/>
    <w:basedOn w:val="a3"/>
    <w:uiPriority w:val="61"/>
    <w:rsid w:val="00344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52">
    <w:name w:val="Light Grid Accent 5"/>
    <w:basedOn w:val="a3"/>
    <w:uiPriority w:val="62"/>
    <w:rsid w:val="00344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1-5">
    <w:name w:val="Medium Shading 1 Accent 5"/>
    <w:basedOn w:val="a3"/>
    <w:uiPriority w:val="63"/>
    <w:rsid w:val="00344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344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50">
    <w:name w:val="Medium List 1 Accent 5"/>
    <w:basedOn w:val="a3"/>
    <w:uiPriority w:val="65"/>
    <w:rsid w:val="00344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2-50">
    <w:name w:val="Medium List 2 Accent 5"/>
    <w:basedOn w:val="a3"/>
    <w:uiPriority w:val="66"/>
    <w:rsid w:val="0034441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-52">
    <w:name w:val="Medium Grid 1 Accent 5"/>
    <w:basedOn w:val="a3"/>
    <w:uiPriority w:val="67"/>
    <w:rsid w:val="00344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2-52">
    <w:name w:val="Medium Grid 2 Accent 5"/>
    <w:basedOn w:val="a3"/>
    <w:uiPriority w:val="68"/>
    <w:rsid w:val="0034441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-5">
    <w:name w:val="Medium Grid 3 Accent 5"/>
    <w:basedOn w:val="a3"/>
    <w:uiPriority w:val="69"/>
    <w:rsid w:val="00344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-53">
    <w:name w:val="Dark List Accent 5"/>
    <w:basedOn w:val="a3"/>
    <w:uiPriority w:val="70"/>
    <w:rsid w:val="0034441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54">
    <w:name w:val="Colorful Shading Accent 5"/>
    <w:basedOn w:val="a3"/>
    <w:uiPriority w:val="71"/>
    <w:rsid w:val="00344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5">
    <w:name w:val="Colorful List Accent 5"/>
    <w:basedOn w:val="a3"/>
    <w:uiPriority w:val="72"/>
    <w:rsid w:val="00344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56">
    <w:name w:val="Colorful Grid Accent 5"/>
    <w:basedOn w:val="a3"/>
    <w:uiPriority w:val="73"/>
    <w:rsid w:val="00344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">
    <w:name w:val="Light Shading Accent 6"/>
    <w:basedOn w:val="a3"/>
    <w:uiPriority w:val="60"/>
    <w:rsid w:val="00344413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-60">
    <w:name w:val="Light List Accent 6"/>
    <w:basedOn w:val="a3"/>
    <w:uiPriority w:val="61"/>
    <w:rsid w:val="00344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-62">
    <w:name w:val="Light Grid Accent 6"/>
    <w:basedOn w:val="a3"/>
    <w:uiPriority w:val="62"/>
    <w:rsid w:val="00344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-6">
    <w:name w:val="Medium Shading 1 Accent 6"/>
    <w:basedOn w:val="a3"/>
    <w:uiPriority w:val="63"/>
    <w:rsid w:val="00344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344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60">
    <w:name w:val="Medium List 1 Accent 6"/>
    <w:basedOn w:val="a3"/>
    <w:uiPriority w:val="65"/>
    <w:rsid w:val="00344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-60">
    <w:name w:val="Medium List 2 Accent 6"/>
    <w:basedOn w:val="a3"/>
    <w:uiPriority w:val="66"/>
    <w:rsid w:val="0034441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-62">
    <w:name w:val="Medium Grid 1 Accent 6"/>
    <w:basedOn w:val="a3"/>
    <w:uiPriority w:val="67"/>
    <w:rsid w:val="00344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-62">
    <w:name w:val="Medium Grid 2 Accent 6"/>
    <w:basedOn w:val="a3"/>
    <w:uiPriority w:val="68"/>
    <w:rsid w:val="0034441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-6">
    <w:name w:val="Medium Grid 3 Accent 6"/>
    <w:basedOn w:val="a3"/>
    <w:uiPriority w:val="69"/>
    <w:rsid w:val="00344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3">
    <w:name w:val="Dark List Accent 6"/>
    <w:basedOn w:val="a3"/>
    <w:uiPriority w:val="70"/>
    <w:rsid w:val="0034441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-64">
    <w:name w:val="Colorful Shading Accent 6"/>
    <w:basedOn w:val="a3"/>
    <w:uiPriority w:val="71"/>
    <w:rsid w:val="00344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5">
    <w:name w:val="Colorful List Accent 6"/>
    <w:basedOn w:val="a3"/>
    <w:uiPriority w:val="72"/>
    <w:rsid w:val="00344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-66">
    <w:name w:val="Colorful Grid Accent 6"/>
    <w:basedOn w:val="a3"/>
    <w:uiPriority w:val="73"/>
    <w:rsid w:val="00344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numbering" w:customStyle="1" w:styleId="2c">
    <w:name w:val="Нет списка2"/>
    <w:next w:val="a4"/>
    <w:uiPriority w:val="99"/>
    <w:semiHidden/>
    <w:unhideWhenUsed/>
    <w:rsid w:val="00344413"/>
  </w:style>
  <w:style w:type="paragraph" w:customStyle="1" w:styleId="2d">
    <w:name w:val="Название объекта2"/>
    <w:basedOn w:val="a1"/>
    <w:next w:val="a1"/>
    <w:uiPriority w:val="35"/>
    <w:semiHidden/>
    <w:unhideWhenUsed/>
    <w:qFormat/>
    <w:rsid w:val="00344413"/>
    <w:pPr>
      <w:spacing w:line="240" w:lineRule="auto"/>
    </w:pPr>
    <w:rPr>
      <w:rFonts w:ascii="Cambria" w:eastAsia="Times New Roman" w:hAnsi="Cambria" w:cs="Times New Roman"/>
      <w:b/>
      <w:bCs/>
      <w:color w:val="4F81BD"/>
      <w:sz w:val="18"/>
      <w:szCs w:val="18"/>
      <w:lang w:eastAsia="ru-RU"/>
    </w:rPr>
  </w:style>
  <w:style w:type="paragraph" w:customStyle="1" w:styleId="2e">
    <w:name w:val="Заголовок оглавления2"/>
    <w:basedOn w:val="1"/>
    <w:next w:val="a1"/>
    <w:uiPriority w:val="39"/>
    <w:semiHidden/>
    <w:unhideWhenUsed/>
    <w:qFormat/>
    <w:rsid w:val="00344413"/>
    <w:pPr>
      <w:outlineLvl w:val="9"/>
    </w:pPr>
  </w:style>
  <w:style w:type="table" w:customStyle="1" w:styleId="2f">
    <w:name w:val="Светлая заливка2"/>
    <w:basedOn w:val="a3"/>
    <w:next w:val="afc"/>
    <w:uiPriority w:val="60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2f0">
    <w:name w:val="Светлый список2"/>
    <w:basedOn w:val="a3"/>
    <w:next w:val="afd"/>
    <w:uiPriority w:val="61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2f1">
    <w:name w:val="Светлая сетка2"/>
    <w:basedOn w:val="a3"/>
    <w:next w:val="afe"/>
    <w:uiPriority w:val="62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="Calibri" w:eastAsia="Times New Roman" w:hAnsi="Calibri" w:cs="Times New Roman" w:hint="default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="Calibri" w:eastAsia="Times New Roman" w:hAnsi="Calibri" w:cs="Times New Roman" w:hint="default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libri" w:eastAsia="Times New Roman" w:hAnsi="Calibri" w:cs="Times New Roman" w:hint="default"/>
        <w:b/>
        <w:bCs/>
      </w:rPr>
    </w:tblStylePr>
    <w:tblStylePr w:type="lastCol">
      <w:rPr>
        <w:rFonts w:ascii="Calibri" w:eastAsia="Times New Roman" w:hAnsi="Calibri" w:cs="Times New Roman" w:hint="default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120">
    <w:name w:val="Средняя заливка 12"/>
    <w:basedOn w:val="a3"/>
    <w:next w:val="1f0"/>
    <w:uiPriority w:val="63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20">
    <w:name w:val="Средняя заливка 22"/>
    <w:basedOn w:val="a3"/>
    <w:next w:val="29"/>
    <w:uiPriority w:val="64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редний список 12"/>
    <w:basedOn w:val="a3"/>
    <w:next w:val="1f1"/>
    <w:uiPriority w:val="65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 w:hint="default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221">
    <w:name w:val="Средний список 22"/>
    <w:basedOn w:val="a3"/>
    <w:next w:val="2a"/>
    <w:uiPriority w:val="66"/>
    <w:rsid w:val="00344413"/>
    <w:pPr>
      <w:spacing w:after="0" w:line="240" w:lineRule="auto"/>
    </w:pPr>
    <w:rPr>
      <w:rFonts w:ascii="Calibri" w:eastAsia="Times New Roman" w:hAnsi="Calibri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22">
    <w:name w:val="Средняя сетка 12"/>
    <w:basedOn w:val="a3"/>
    <w:next w:val="1f2"/>
    <w:uiPriority w:val="67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222">
    <w:name w:val="Средняя сетка 22"/>
    <w:basedOn w:val="a3"/>
    <w:next w:val="2b"/>
    <w:uiPriority w:val="68"/>
    <w:rsid w:val="00344413"/>
    <w:pPr>
      <w:spacing w:after="0" w:line="240" w:lineRule="auto"/>
    </w:pPr>
    <w:rPr>
      <w:rFonts w:ascii="Calibri" w:eastAsia="Times New Roman" w:hAnsi="Calibri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320">
    <w:name w:val="Средняя сетка 32"/>
    <w:basedOn w:val="a3"/>
    <w:next w:val="37"/>
    <w:uiPriority w:val="69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2f2">
    <w:name w:val="Темный список2"/>
    <w:basedOn w:val="a3"/>
    <w:next w:val="aff"/>
    <w:uiPriority w:val="70"/>
    <w:rsid w:val="00344413"/>
    <w:pPr>
      <w:spacing w:after="0" w:line="240" w:lineRule="auto"/>
    </w:pPr>
    <w:rPr>
      <w:rFonts w:ascii="Cambria" w:eastAsia="Times New Roman" w:hAnsi="Cambria" w:cs="Times New Roman"/>
      <w:color w:val="FFFFFF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2f3">
    <w:name w:val="Цветная заливка2"/>
    <w:basedOn w:val="a3"/>
    <w:next w:val="aff0"/>
    <w:uiPriority w:val="71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2f4">
    <w:name w:val="Цветной список2"/>
    <w:basedOn w:val="a3"/>
    <w:next w:val="aff1"/>
    <w:uiPriority w:val="72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2f5">
    <w:name w:val="Цветная сетка2"/>
    <w:basedOn w:val="a3"/>
    <w:next w:val="aff2"/>
    <w:uiPriority w:val="73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-120">
    <w:name w:val="Светлая заливка - Акцент 12"/>
    <w:basedOn w:val="a3"/>
    <w:next w:val="-1"/>
    <w:uiPriority w:val="60"/>
    <w:rsid w:val="00344413"/>
    <w:pPr>
      <w:spacing w:after="0" w:line="240" w:lineRule="auto"/>
    </w:pPr>
    <w:rPr>
      <w:rFonts w:ascii="Cambria" w:eastAsia="Times New Roman" w:hAnsi="Cambria" w:cs="Times New Roman"/>
      <w:color w:val="365F91"/>
      <w:lang w:eastAsia="ru-RU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-121">
    <w:name w:val="Светлый список - Акцент 12"/>
    <w:basedOn w:val="a3"/>
    <w:next w:val="-10"/>
    <w:uiPriority w:val="61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-122">
    <w:name w:val="Светлая сетка - Акцент 12"/>
    <w:basedOn w:val="a3"/>
    <w:next w:val="-12"/>
    <w:uiPriority w:val="62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="Calibri" w:eastAsia="Times New Roman" w:hAnsi="Calibri" w:cs="Times New Roman" w:hint="default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="Calibri" w:eastAsia="Times New Roman" w:hAnsi="Calibri" w:cs="Times New Roman" w:hint="default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libri" w:eastAsia="Times New Roman" w:hAnsi="Calibri" w:cs="Times New Roman" w:hint="default"/>
        <w:b/>
        <w:bCs/>
      </w:rPr>
    </w:tblStylePr>
    <w:tblStylePr w:type="lastCol">
      <w:rPr>
        <w:rFonts w:ascii="Calibri" w:eastAsia="Times New Roman" w:hAnsi="Calibri" w:cs="Times New Roman" w:hint="default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1-120">
    <w:name w:val="Средняя заливка 1 - Акцент 12"/>
    <w:basedOn w:val="a3"/>
    <w:next w:val="1-1"/>
    <w:uiPriority w:val="63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-120">
    <w:name w:val="Средняя заливка 2 - Акцент 12"/>
    <w:basedOn w:val="a3"/>
    <w:next w:val="2-1"/>
    <w:uiPriority w:val="64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-121">
    <w:name w:val="Средний список 1 - Акцент 12"/>
    <w:basedOn w:val="a3"/>
    <w:next w:val="1-10"/>
    <w:uiPriority w:val="65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 w:hint="default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2-121">
    <w:name w:val="Средний список 2 - Акцент 12"/>
    <w:basedOn w:val="a3"/>
    <w:next w:val="2-10"/>
    <w:uiPriority w:val="66"/>
    <w:rsid w:val="00344413"/>
    <w:pPr>
      <w:spacing w:after="0" w:line="240" w:lineRule="auto"/>
    </w:pPr>
    <w:rPr>
      <w:rFonts w:ascii="Calibri" w:eastAsia="Times New Roman" w:hAnsi="Calibri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-122">
    <w:name w:val="Средняя сетка 1 - Акцент 12"/>
    <w:basedOn w:val="a3"/>
    <w:next w:val="1-12"/>
    <w:uiPriority w:val="67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2-122">
    <w:name w:val="Средняя сетка 2 - Акцент 12"/>
    <w:basedOn w:val="a3"/>
    <w:next w:val="2-12"/>
    <w:uiPriority w:val="68"/>
    <w:rsid w:val="00344413"/>
    <w:pPr>
      <w:spacing w:after="0" w:line="240" w:lineRule="auto"/>
    </w:pPr>
    <w:rPr>
      <w:rFonts w:ascii="Calibri" w:eastAsia="Times New Roman" w:hAnsi="Calibri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3-12">
    <w:name w:val="Средняя сетка 3 - Акцент 12"/>
    <w:basedOn w:val="a3"/>
    <w:next w:val="3-1"/>
    <w:uiPriority w:val="69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-123">
    <w:name w:val="Темный список - Акцент 12"/>
    <w:basedOn w:val="a3"/>
    <w:next w:val="-13"/>
    <w:uiPriority w:val="70"/>
    <w:rsid w:val="00344413"/>
    <w:pPr>
      <w:spacing w:after="0" w:line="240" w:lineRule="auto"/>
    </w:pPr>
    <w:rPr>
      <w:rFonts w:ascii="Cambria" w:eastAsia="Times New Roman" w:hAnsi="Cambria" w:cs="Times New Roman"/>
      <w:color w:val="FFFFFF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customStyle="1" w:styleId="-124">
    <w:name w:val="Цветная заливка - Акцент 12"/>
    <w:basedOn w:val="a3"/>
    <w:next w:val="-14"/>
    <w:uiPriority w:val="71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125">
    <w:name w:val="Цветной список - Акцент 12"/>
    <w:basedOn w:val="a3"/>
    <w:next w:val="-15"/>
    <w:uiPriority w:val="72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customStyle="1" w:styleId="-126">
    <w:name w:val="Цветная сетка - Акцент 12"/>
    <w:basedOn w:val="a3"/>
    <w:next w:val="-16"/>
    <w:uiPriority w:val="73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-220">
    <w:name w:val="Светлая заливка - Акцент 22"/>
    <w:basedOn w:val="a3"/>
    <w:next w:val="-2"/>
    <w:uiPriority w:val="60"/>
    <w:rsid w:val="00344413"/>
    <w:pPr>
      <w:spacing w:after="0" w:line="240" w:lineRule="auto"/>
    </w:pPr>
    <w:rPr>
      <w:rFonts w:ascii="Cambria" w:eastAsia="Times New Roman" w:hAnsi="Cambria" w:cs="Times New Roman"/>
      <w:color w:val="943634"/>
      <w:lang w:eastAsia="ru-RU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-221">
    <w:name w:val="Светлый список - Акцент 22"/>
    <w:basedOn w:val="a3"/>
    <w:next w:val="-20"/>
    <w:uiPriority w:val="61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-222">
    <w:name w:val="Светлая сетка - Акцент 22"/>
    <w:basedOn w:val="a3"/>
    <w:next w:val="-22"/>
    <w:uiPriority w:val="62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="Calibri" w:eastAsia="Times New Roman" w:hAnsi="Calibri" w:cs="Times New Roman" w:hint="default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="Calibri" w:eastAsia="Times New Roman" w:hAnsi="Calibri" w:cs="Times New Roman" w:hint="default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libri" w:eastAsia="Times New Roman" w:hAnsi="Calibri" w:cs="Times New Roman" w:hint="default"/>
        <w:b/>
        <w:bCs/>
      </w:rPr>
    </w:tblStylePr>
    <w:tblStylePr w:type="lastCol">
      <w:rPr>
        <w:rFonts w:ascii="Calibri" w:eastAsia="Times New Roman" w:hAnsi="Calibri" w:cs="Times New Roman" w:hint="default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customStyle="1" w:styleId="1-220">
    <w:name w:val="Средняя заливка 1 - Акцент 22"/>
    <w:basedOn w:val="a3"/>
    <w:next w:val="1-2"/>
    <w:uiPriority w:val="63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-220">
    <w:name w:val="Средняя заливка 2 - Акцент 22"/>
    <w:basedOn w:val="a3"/>
    <w:next w:val="2-2"/>
    <w:uiPriority w:val="64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-221">
    <w:name w:val="Средний список 1 - Акцент 22"/>
    <w:basedOn w:val="a3"/>
    <w:next w:val="1-20"/>
    <w:uiPriority w:val="65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 w:hint="default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customStyle="1" w:styleId="2-221">
    <w:name w:val="Средний список 2 - Акцент 22"/>
    <w:basedOn w:val="a3"/>
    <w:next w:val="2-20"/>
    <w:uiPriority w:val="66"/>
    <w:rsid w:val="00344413"/>
    <w:pPr>
      <w:spacing w:after="0" w:line="240" w:lineRule="auto"/>
    </w:pPr>
    <w:rPr>
      <w:rFonts w:ascii="Calibri" w:eastAsia="Times New Roman" w:hAnsi="Calibri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-222">
    <w:name w:val="Средняя сетка 1 - Акцент 22"/>
    <w:basedOn w:val="a3"/>
    <w:next w:val="1-22"/>
    <w:uiPriority w:val="67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2-222">
    <w:name w:val="Средняя сетка 2 - Акцент 22"/>
    <w:basedOn w:val="a3"/>
    <w:next w:val="2-22"/>
    <w:uiPriority w:val="68"/>
    <w:rsid w:val="00344413"/>
    <w:pPr>
      <w:spacing w:after="0" w:line="240" w:lineRule="auto"/>
    </w:pPr>
    <w:rPr>
      <w:rFonts w:ascii="Calibri" w:eastAsia="Times New Roman" w:hAnsi="Calibri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customStyle="1" w:styleId="3-22">
    <w:name w:val="Средняя сетка 3 - Акцент 22"/>
    <w:basedOn w:val="a3"/>
    <w:next w:val="3-2"/>
    <w:uiPriority w:val="69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customStyle="1" w:styleId="-223">
    <w:name w:val="Темный список - Акцент 22"/>
    <w:basedOn w:val="a3"/>
    <w:next w:val="-23"/>
    <w:uiPriority w:val="70"/>
    <w:rsid w:val="00344413"/>
    <w:pPr>
      <w:spacing w:after="0" w:line="240" w:lineRule="auto"/>
    </w:pPr>
    <w:rPr>
      <w:rFonts w:ascii="Cambria" w:eastAsia="Times New Roman" w:hAnsi="Cambria" w:cs="Times New Roman"/>
      <w:color w:val="FFFFFF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customStyle="1" w:styleId="-224">
    <w:name w:val="Цветная заливка - Акцент 22"/>
    <w:basedOn w:val="a3"/>
    <w:next w:val="-24"/>
    <w:uiPriority w:val="71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225">
    <w:name w:val="Цветной список - Акцент 22"/>
    <w:basedOn w:val="a3"/>
    <w:next w:val="-25"/>
    <w:uiPriority w:val="72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customStyle="1" w:styleId="-226">
    <w:name w:val="Цветная сетка - Акцент 22"/>
    <w:basedOn w:val="a3"/>
    <w:next w:val="-26"/>
    <w:uiPriority w:val="73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-320">
    <w:name w:val="Светлая заливка - Акцент 32"/>
    <w:basedOn w:val="a3"/>
    <w:next w:val="-3"/>
    <w:uiPriority w:val="60"/>
    <w:rsid w:val="00344413"/>
    <w:pPr>
      <w:spacing w:after="0" w:line="240" w:lineRule="auto"/>
    </w:pPr>
    <w:rPr>
      <w:rFonts w:ascii="Cambria" w:eastAsia="Times New Roman" w:hAnsi="Cambria" w:cs="Times New Roman"/>
      <w:color w:val="76923C"/>
      <w:lang w:eastAsia="ru-RU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">
    <w:name w:val="Светлый список - Акцент 32"/>
    <w:basedOn w:val="a3"/>
    <w:next w:val="-30"/>
    <w:uiPriority w:val="61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-322">
    <w:name w:val="Светлая сетка - Акцент 32"/>
    <w:basedOn w:val="a3"/>
    <w:next w:val="-32"/>
    <w:uiPriority w:val="62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="Calibri" w:eastAsia="Times New Roman" w:hAnsi="Calibri" w:cs="Times New Roman" w:hint="default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="Calibri" w:eastAsia="Times New Roman" w:hAnsi="Calibri" w:cs="Times New Roman" w:hint="default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libri" w:eastAsia="Times New Roman" w:hAnsi="Calibri" w:cs="Times New Roman" w:hint="default"/>
        <w:b/>
        <w:bCs/>
      </w:rPr>
    </w:tblStylePr>
    <w:tblStylePr w:type="lastCol">
      <w:rPr>
        <w:rFonts w:ascii="Calibri" w:eastAsia="Times New Roman" w:hAnsi="Calibri" w:cs="Times New Roman" w:hint="default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1-320">
    <w:name w:val="Средняя заливка 1 - Акцент 32"/>
    <w:basedOn w:val="a3"/>
    <w:next w:val="1-3"/>
    <w:uiPriority w:val="63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-320">
    <w:name w:val="Средняя заливка 2 - Акцент 32"/>
    <w:basedOn w:val="a3"/>
    <w:next w:val="2-3"/>
    <w:uiPriority w:val="64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-321">
    <w:name w:val="Средний список 1 - Акцент 32"/>
    <w:basedOn w:val="a3"/>
    <w:next w:val="1-30"/>
    <w:uiPriority w:val="65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 w:hint="default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customStyle="1" w:styleId="2-321">
    <w:name w:val="Средний список 2 - Акцент 32"/>
    <w:basedOn w:val="a3"/>
    <w:next w:val="2-30"/>
    <w:uiPriority w:val="66"/>
    <w:rsid w:val="00344413"/>
    <w:pPr>
      <w:spacing w:after="0" w:line="240" w:lineRule="auto"/>
    </w:pPr>
    <w:rPr>
      <w:rFonts w:ascii="Calibri" w:eastAsia="Times New Roman" w:hAnsi="Calibri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-322">
    <w:name w:val="Средняя сетка 1 - Акцент 32"/>
    <w:basedOn w:val="a3"/>
    <w:next w:val="1-32"/>
    <w:uiPriority w:val="67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2-322">
    <w:name w:val="Средняя сетка 2 - Акцент 32"/>
    <w:basedOn w:val="a3"/>
    <w:next w:val="2-32"/>
    <w:uiPriority w:val="68"/>
    <w:rsid w:val="00344413"/>
    <w:pPr>
      <w:spacing w:after="0" w:line="240" w:lineRule="auto"/>
    </w:pPr>
    <w:rPr>
      <w:rFonts w:ascii="Calibri" w:eastAsia="Times New Roman" w:hAnsi="Calibri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3-32">
    <w:name w:val="Средняя сетка 3 - Акцент 32"/>
    <w:basedOn w:val="a3"/>
    <w:next w:val="3-3"/>
    <w:uiPriority w:val="69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customStyle="1" w:styleId="-323">
    <w:name w:val="Темный список - Акцент 32"/>
    <w:basedOn w:val="a3"/>
    <w:next w:val="-33"/>
    <w:uiPriority w:val="70"/>
    <w:rsid w:val="00344413"/>
    <w:pPr>
      <w:spacing w:after="0" w:line="240" w:lineRule="auto"/>
    </w:pPr>
    <w:rPr>
      <w:rFonts w:ascii="Cambria" w:eastAsia="Times New Roman" w:hAnsi="Cambria" w:cs="Times New Roman"/>
      <w:color w:val="FFFFFF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-324">
    <w:name w:val="Цветная заливка - Акцент 32"/>
    <w:basedOn w:val="a3"/>
    <w:next w:val="-34"/>
    <w:uiPriority w:val="71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customStyle="1" w:styleId="-325">
    <w:name w:val="Цветной список - Акцент 32"/>
    <w:basedOn w:val="a3"/>
    <w:next w:val="-35"/>
    <w:uiPriority w:val="72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customStyle="1" w:styleId="-326">
    <w:name w:val="Цветная сетка - Акцент 32"/>
    <w:basedOn w:val="a3"/>
    <w:next w:val="-36"/>
    <w:uiPriority w:val="73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-420">
    <w:name w:val="Светлая заливка - Акцент 42"/>
    <w:basedOn w:val="a3"/>
    <w:next w:val="-4"/>
    <w:uiPriority w:val="60"/>
    <w:rsid w:val="00344413"/>
    <w:pPr>
      <w:spacing w:after="0" w:line="240" w:lineRule="auto"/>
    </w:pPr>
    <w:rPr>
      <w:rFonts w:ascii="Cambria" w:eastAsia="Times New Roman" w:hAnsi="Cambria" w:cs="Times New Roman"/>
      <w:color w:val="5F497A"/>
      <w:lang w:eastAsia="ru-RU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-421">
    <w:name w:val="Светлый список - Акцент 42"/>
    <w:basedOn w:val="a3"/>
    <w:next w:val="-40"/>
    <w:uiPriority w:val="61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-422">
    <w:name w:val="Светлая сетка - Акцент 42"/>
    <w:basedOn w:val="a3"/>
    <w:next w:val="-42"/>
    <w:uiPriority w:val="62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="Calibri" w:eastAsia="Times New Roman" w:hAnsi="Calibri" w:cs="Times New Roman" w:hint="default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="Calibri" w:eastAsia="Times New Roman" w:hAnsi="Calibri" w:cs="Times New Roman" w:hint="default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libri" w:eastAsia="Times New Roman" w:hAnsi="Calibri" w:cs="Times New Roman" w:hint="default"/>
        <w:b/>
        <w:bCs/>
      </w:rPr>
    </w:tblStylePr>
    <w:tblStylePr w:type="lastCol">
      <w:rPr>
        <w:rFonts w:ascii="Calibri" w:eastAsia="Times New Roman" w:hAnsi="Calibri" w:cs="Times New Roman" w:hint="default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customStyle="1" w:styleId="1-420">
    <w:name w:val="Средняя заливка 1 - Акцент 42"/>
    <w:basedOn w:val="a3"/>
    <w:next w:val="1-4"/>
    <w:uiPriority w:val="63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-420">
    <w:name w:val="Средняя заливка 2 - Акцент 42"/>
    <w:basedOn w:val="a3"/>
    <w:next w:val="2-4"/>
    <w:uiPriority w:val="64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-421">
    <w:name w:val="Средний список 1 - Акцент 42"/>
    <w:basedOn w:val="a3"/>
    <w:next w:val="1-40"/>
    <w:uiPriority w:val="65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 w:hint="default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customStyle="1" w:styleId="2-421">
    <w:name w:val="Средний список 2 - Акцент 42"/>
    <w:basedOn w:val="a3"/>
    <w:next w:val="2-40"/>
    <w:uiPriority w:val="66"/>
    <w:rsid w:val="00344413"/>
    <w:pPr>
      <w:spacing w:after="0" w:line="240" w:lineRule="auto"/>
    </w:pPr>
    <w:rPr>
      <w:rFonts w:ascii="Calibri" w:eastAsia="Times New Roman" w:hAnsi="Calibri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-422">
    <w:name w:val="Средняя сетка 1 - Акцент 42"/>
    <w:basedOn w:val="a3"/>
    <w:next w:val="1-42"/>
    <w:uiPriority w:val="67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2-422">
    <w:name w:val="Средняя сетка 2 - Акцент 42"/>
    <w:basedOn w:val="a3"/>
    <w:next w:val="2-42"/>
    <w:uiPriority w:val="68"/>
    <w:rsid w:val="00344413"/>
    <w:pPr>
      <w:spacing w:after="0" w:line="240" w:lineRule="auto"/>
    </w:pPr>
    <w:rPr>
      <w:rFonts w:ascii="Calibri" w:eastAsia="Times New Roman" w:hAnsi="Calibri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3-42">
    <w:name w:val="Средняя сетка 3 - Акцент 42"/>
    <w:basedOn w:val="a3"/>
    <w:next w:val="3-4"/>
    <w:uiPriority w:val="69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customStyle="1" w:styleId="-423">
    <w:name w:val="Темный список - Акцент 42"/>
    <w:basedOn w:val="a3"/>
    <w:next w:val="-43"/>
    <w:uiPriority w:val="70"/>
    <w:rsid w:val="00344413"/>
    <w:pPr>
      <w:spacing w:after="0" w:line="240" w:lineRule="auto"/>
    </w:pPr>
    <w:rPr>
      <w:rFonts w:ascii="Cambria" w:eastAsia="Times New Roman" w:hAnsi="Cambria" w:cs="Times New Roman"/>
      <w:color w:val="FFFFFF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customStyle="1" w:styleId="-424">
    <w:name w:val="Цветная заливка - Акцент 42"/>
    <w:basedOn w:val="a3"/>
    <w:next w:val="-44"/>
    <w:uiPriority w:val="71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425">
    <w:name w:val="Цветной список - Акцент 42"/>
    <w:basedOn w:val="a3"/>
    <w:next w:val="-45"/>
    <w:uiPriority w:val="72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customStyle="1" w:styleId="-426">
    <w:name w:val="Цветная сетка - Акцент 42"/>
    <w:basedOn w:val="a3"/>
    <w:next w:val="-46"/>
    <w:uiPriority w:val="73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-520">
    <w:name w:val="Светлая заливка - Акцент 52"/>
    <w:basedOn w:val="a3"/>
    <w:next w:val="-5"/>
    <w:uiPriority w:val="60"/>
    <w:rsid w:val="00344413"/>
    <w:pPr>
      <w:spacing w:after="0" w:line="240" w:lineRule="auto"/>
    </w:pPr>
    <w:rPr>
      <w:rFonts w:ascii="Cambria" w:eastAsia="Times New Roman" w:hAnsi="Cambria" w:cs="Times New Roman"/>
      <w:color w:val="31849B"/>
      <w:lang w:eastAsia="ru-RU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-521">
    <w:name w:val="Светлый список - Акцент 52"/>
    <w:basedOn w:val="a3"/>
    <w:next w:val="-50"/>
    <w:uiPriority w:val="61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-522">
    <w:name w:val="Светлая сетка - Акцент 52"/>
    <w:basedOn w:val="a3"/>
    <w:next w:val="-52"/>
    <w:uiPriority w:val="62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="Calibri" w:eastAsia="Times New Roman" w:hAnsi="Calibri" w:cs="Times New Roman" w:hint="default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="Calibri" w:eastAsia="Times New Roman" w:hAnsi="Calibri" w:cs="Times New Roman" w:hint="default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libri" w:eastAsia="Times New Roman" w:hAnsi="Calibri" w:cs="Times New Roman" w:hint="default"/>
        <w:b/>
        <w:bCs/>
      </w:rPr>
    </w:tblStylePr>
    <w:tblStylePr w:type="lastCol">
      <w:rPr>
        <w:rFonts w:ascii="Calibri" w:eastAsia="Times New Roman" w:hAnsi="Calibri" w:cs="Times New Roman" w:hint="default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1-520">
    <w:name w:val="Средняя заливка 1 - Акцент 52"/>
    <w:basedOn w:val="a3"/>
    <w:next w:val="1-5"/>
    <w:uiPriority w:val="63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-520">
    <w:name w:val="Средняя заливка 2 - Акцент 52"/>
    <w:basedOn w:val="a3"/>
    <w:next w:val="2-5"/>
    <w:uiPriority w:val="64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-521">
    <w:name w:val="Средний список 1 - Акцент 52"/>
    <w:basedOn w:val="a3"/>
    <w:next w:val="1-50"/>
    <w:uiPriority w:val="65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 w:hint="default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customStyle="1" w:styleId="2-521">
    <w:name w:val="Средний список 2 - Акцент 52"/>
    <w:basedOn w:val="a3"/>
    <w:next w:val="2-50"/>
    <w:uiPriority w:val="66"/>
    <w:rsid w:val="00344413"/>
    <w:pPr>
      <w:spacing w:after="0" w:line="240" w:lineRule="auto"/>
    </w:pPr>
    <w:rPr>
      <w:rFonts w:ascii="Calibri" w:eastAsia="Times New Roman" w:hAnsi="Calibri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-522">
    <w:name w:val="Средняя сетка 1 - Акцент 52"/>
    <w:basedOn w:val="a3"/>
    <w:next w:val="1-52"/>
    <w:uiPriority w:val="67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2-522">
    <w:name w:val="Средняя сетка 2 - Акцент 52"/>
    <w:basedOn w:val="a3"/>
    <w:next w:val="2-52"/>
    <w:uiPriority w:val="68"/>
    <w:rsid w:val="00344413"/>
    <w:pPr>
      <w:spacing w:after="0" w:line="240" w:lineRule="auto"/>
    </w:pPr>
    <w:rPr>
      <w:rFonts w:ascii="Calibri" w:eastAsia="Times New Roman" w:hAnsi="Calibri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customStyle="1" w:styleId="3-52">
    <w:name w:val="Средняя сетка 3 - Акцент 52"/>
    <w:basedOn w:val="a3"/>
    <w:next w:val="3-5"/>
    <w:uiPriority w:val="69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customStyle="1" w:styleId="-523">
    <w:name w:val="Темный список - Акцент 52"/>
    <w:basedOn w:val="a3"/>
    <w:next w:val="-53"/>
    <w:uiPriority w:val="70"/>
    <w:rsid w:val="00344413"/>
    <w:pPr>
      <w:spacing w:after="0" w:line="240" w:lineRule="auto"/>
    </w:pPr>
    <w:rPr>
      <w:rFonts w:ascii="Cambria" w:eastAsia="Times New Roman" w:hAnsi="Cambria" w:cs="Times New Roman"/>
      <w:color w:val="FFFFFF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customStyle="1" w:styleId="-524">
    <w:name w:val="Цветная заливка - Акцент 52"/>
    <w:basedOn w:val="a3"/>
    <w:next w:val="-54"/>
    <w:uiPriority w:val="71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525">
    <w:name w:val="Цветной список - Акцент 52"/>
    <w:basedOn w:val="a3"/>
    <w:next w:val="-55"/>
    <w:uiPriority w:val="72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customStyle="1" w:styleId="-526">
    <w:name w:val="Цветная сетка - Акцент 52"/>
    <w:basedOn w:val="a3"/>
    <w:next w:val="-56"/>
    <w:uiPriority w:val="73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-620">
    <w:name w:val="Светлая заливка - Акцент 62"/>
    <w:basedOn w:val="a3"/>
    <w:next w:val="-6"/>
    <w:uiPriority w:val="60"/>
    <w:rsid w:val="00344413"/>
    <w:pPr>
      <w:spacing w:after="0" w:line="240" w:lineRule="auto"/>
    </w:pPr>
    <w:rPr>
      <w:rFonts w:ascii="Cambria" w:eastAsia="Times New Roman" w:hAnsi="Cambria" w:cs="Times New Roman"/>
      <w:color w:val="E36C0A"/>
      <w:lang w:eastAsia="ru-RU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-621">
    <w:name w:val="Светлый список - Акцент 62"/>
    <w:basedOn w:val="a3"/>
    <w:next w:val="-60"/>
    <w:uiPriority w:val="61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-622">
    <w:name w:val="Светлая сетка - Акцент 62"/>
    <w:basedOn w:val="a3"/>
    <w:next w:val="-62"/>
    <w:uiPriority w:val="62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="Calibri" w:eastAsia="Times New Roman" w:hAnsi="Calibri" w:cs="Times New Roman" w:hint="default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="Calibri" w:eastAsia="Times New Roman" w:hAnsi="Calibri" w:cs="Times New Roman" w:hint="default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libri" w:eastAsia="Times New Roman" w:hAnsi="Calibri" w:cs="Times New Roman" w:hint="default"/>
        <w:b/>
        <w:bCs/>
      </w:rPr>
    </w:tblStylePr>
    <w:tblStylePr w:type="lastCol">
      <w:rPr>
        <w:rFonts w:ascii="Calibri" w:eastAsia="Times New Roman" w:hAnsi="Calibri" w:cs="Times New Roman" w:hint="default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1-620">
    <w:name w:val="Средняя заливка 1 - Акцент 62"/>
    <w:basedOn w:val="a3"/>
    <w:next w:val="1-6"/>
    <w:uiPriority w:val="63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-620">
    <w:name w:val="Средняя заливка 2 - Акцент 62"/>
    <w:basedOn w:val="a3"/>
    <w:next w:val="2-6"/>
    <w:uiPriority w:val="64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-621">
    <w:name w:val="Средний список 1 - Акцент 62"/>
    <w:basedOn w:val="a3"/>
    <w:next w:val="1-60"/>
    <w:uiPriority w:val="65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 w:hint="default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2-621">
    <w:name w:val="Средний список 2 - Акцент 62"/>
    <w:basedOn w:val="a3"/>
    <w:next w:val="2-60"/>
    <w:uiPriority w:val="66"/>
    <w:rsid w:val="00344413"/>
    <w:pPr>
      <w:spacing w:after="0" w:line="240" w:lineRule="auto"/>
    </w:pPr>
    <w:rPr>
      <w:rFonts w:ascii="Calibri" w:eastAsia="Times New Roman" w:hAnsi="Calibri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-622">
    <w:name w:val="Средняя сетка 1 - Акцент 62"/>
    <w:basedOn w:val="a3"/>
    <w:next w:val="1-62"/>
    <w:uiPriority w:val="67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2-622">
    <w:name w:val="Средняя сетка 2 - Акцент 62"/>
    <w:basedOn w:val="a3"/>
    <w:next w:val="2-62"/>
    <w:uiPriority w:val="68"/>
    <w:rsid w:val="00344413"/>
    <w:pPr>
      <w:spacing w:after="0" w:line="240" w:lineRule="auto"/>
    </w:pPr>
    <w:rPr>
      <w:rFonts w:ascii="Calibri" w:eastAsia="Times New Roman" w:hAnsi="Calibri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customStyle="1" w:styleId="3-62">
    <w:name w:val="Средняя сетка 3 - Акцент 62"/>
    <w:basedOn w:val="a3"/>
    <w:next w:val="3-6"/>
    <w:uiPriority w:val="69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customStyle="1" w:styleId="-623">
    <w:name w:val="Темный список - Акцент 62"/>
    <w:basedOn w:val="a3"/>
    <w:next w:val="-63"/>
    <w:uiPriority w:val="70"/>
    <w:rsid w:val="00344413"/>
    <w:pPr>
      <w:spacing w:after="0" w:line="240" w:lineRule="auto"/>
    </w:pPr>
    <w:rPr>
      <w:rFonts w:ascii="Cambria" w:eastAsia="Times New Roman" w:hAnsi="Cambria" w:cs="Times New Roman"/>
      <w:color w:val="FFFFFF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customStyle="1" w:styleId="-624">
    <w:name w:val="Цветная заливка - Акцент 62"/>
    <w:basedOn w:val="a3"/>
    <w:next w:val="-64"/>
    <w:uiPriority w:val="71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25">
    <w:name w:val="Цветной список - Акцент 62"/>
    <w:basedOn w:val="a3"/>
    <w:next w:val="-65"/>
    <w:uiPriority w:val="72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customStyle="1" w:styleId="-626">
    <w:name w:val="Цветная сетка - Акцент 62"/>
    <w:basedOn w:val="a3"/>
    <w:next w:val="-66"/>
    <w:uiPriority w:val="73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-1110">
    <w:name w:val="Таблица-сетка 1 светлая11"/>
    <w:basedOn w:val="a3"/>
    <w:uiPriority w:val="46"/>
    <w:rsid w:val="00344413"/>
    <w:pPr>
      <w:spacing w:after="0" w:line="240" w:lineRule="auto"/>
    </w:pPr>
    <w:rPr>
      <w:rFonts w:ascii="Cambria" w:eastAsia="Cambria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link w:val="10"/>
    <w:uiPriority w:val="9"/>
    <w:qFormat/>
    <w:rsid w:val="00344413"/>
    <w:pPr>
      <w:keepNext/>
      <w:keepLines/>
      <w:spacing w:before="480" w:after="0"/>
      <w:outlineLvl w:val="0"/>
    </w:pPr>
    <w:rPr>
      <w:rFonts w:ascii="Calibri" w:eastAsia="Times New Roman" w:hAnsi="Calibri" w:cs="Times New Roman"/>
      <w:b/>
      <w:bCs/>
      <w:color w:val="365F91"/>
      <w:sz w:val="28"/>
      <w:szCs w:val="28"/>
      <w:lang w:eastAsia="ru-RU"/>
    </w:rPr>
  </w:style>
  <w:style w:type="paragraph" w:styleId="21">
    <w:name w:val="heading 2"/>
    <w:basedOn w:val="a1"/>
    <w:next w:val="a1"/>
    <w:link w:val="22"/>
    <w:uiPriority w:val="9"/>
    <w:semiHidden/>
    <w:unhideWhenUsed/>
    <w:qFormat/>
    <w:rsid w:val="00344413"/>
    <w:pPr>
      <w:keepNext/>
      <w:keepLines/>
      <w:spacing w:before="200" w:after="0"/>
      <w:outlineLvl w:val="1"/>
    </w:pPr>
    <w:rPr>
      <w:rFonts w:ascii="Calibri" w:eastAsia="Times New Roman" w:hAnsi="Calibri" w:cs="Times New Roman"/>
      <w:b/>
      <w:bCs/>
      <w:color w:val="4F81BD"/>
      <w:sz w:val="26"/>
      <w:szCs w:val="26"/>
      <w:lang w:eastAsia="ru-RU"/>
    </w:rPr>
  </w:style>
  <w:style w:type="paragraph" w:styleId="31">
    <w:name w:val="heading 3"/>
    <w:basedOn w:val="a1"/>
    <w:next w:val="a1"/>
    <w:link w:val="32"/>
    <w:uiPriority w:val="9"/>
    <w:semiHidden/>
    <w:unhideWhenUsed/>
    <w:qFormat/>
    <w:rsid w:val="00344413"/>
    <w:pPr>
      <w:keepNext/>
      <w:keepLines/>
      <w:spacing w:before="200" w:after="0"/>
      <w:outlineLvl w:val="2"/>
    </w:pPr>
    <w:rPr>
      <w:rFonts w:ascii="Calibri" w:eastAsia="Times New Roman" w:hAnsi="Calibri" w:cs="Times New Roman"/>
      <w:b/>
      <w:bCs/>
      <w:color w:val="4F81BD"/>
      <w:lang w:eastAsia="ru-RU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344413"/>
    <w:pPr>
      <w:keepNext/>
      <w:keepLines/>
      <w:spacing w:before="200" w:after="0"/>
      <w:outlineLvl w:val="3"/>
    </w:pPr>
    <w:rPr>
      <w:rFonts w:ascii="Calibri" w:eastAsia="Times New Roman" w:hAnsi="Calibri" w:cs="Times New Roman"/>
      <w:b/>
      <w:bCs/>
      <w:i/>
      <w:iCs/>
      <w:color w:val="4F81BD"/>
      <w:lang w:eastAsia="ru-RU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344413"/>
    <w:pPr>
      <w:keepNext/>
      <w:keepLines/>
      <w:spacing w:before="200" w:after="0"/>
      <w:outlineLvl w:val="4"/>
    </w:pPr>
    <w:rPr>
      <w:rFonts w:ascii="Calibri" w:eastAsia="Times New Roman" w:hAnsi="Calibri" w:cs="Times New Roman"/>
      <w:color w:val="243F60"/>
      <w:lang w:eastAsia="ru-RU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344413"/>
    <w:pPr>
      <w:keepNext/>
      <w:keepLines/>
      <w:spacing w:before="200" w:after="0"/>
      <w:outlineLvl w:val="5"/>
    </w:pPr>
    <w:rPr>
      <w:rFonts w:ascii="Calibri" w:eastAsia="Times New Roman" w:hAnsi="Calibri" w:cs="Times New Roman"/>
      <w:i/>
      <w:iCs/>
      <w:color w:val="243F60"/>
      <w:lang w:eastAsia="ru-RU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344413"/>
    <w:pPr>
      <w:keepNext/>
      <w:keepLines/>
      <w:spacing w:before="200" w:after="0"/>
      <w:outlineLvl w:val="6"/>
    </w:pPr>
    <w:rPr>
      <w:rFonts w:ascii="Calibri" w:eastAsia="Times New Roman" w:hAnsi="Calibri" w:cs="Times New Roman"/>
      <w:i/>
      <w:iCs/>
      <w:color w:val="404040"/>
      <w:lang w:eastAsia="ru-RU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344413"/>
    <w:pPr>
      <w:keepNext/>
      <w:keepLines/>
      <w:spacing w:before="200" w:after="0"/>
      <w:outlineLvl w:val="7"/>
    </w:pPr>
    <w:rPr>
      <w:rFonts w:ascii="Calibri" w:eastAsia="Times New Roman" w:hAnsi="Calibri" w:cs="Times New Roman"/>
      <w:color w:val="4F81BD"/>
      <w:sz w:val="20"/>
      <w:szCs w:val="20"/>
      <w:lang w:eastAsia="ru-RU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344413"/>
    <w:pPr>
      <w:keepNext/>
      <w:keepLines/>
      <w:spacing w:before="200" w:after="0"/>
      <w:outlineLvl w:val="8"/>
    </w:pPr>
    <w:rPr>
      <w:rFonts w:ascii="Calibri" w:eastAsia="Times New Roman" w:hAnsi="Calibri" w:cs="Times New Roman"/>
      <w:i/>
      <w:iCs/>
      <w:color w:val="404040"/>
      <w:sz w:val="20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alloon Text"/>
    <w:basedOn w:val="a1"/>
    <w:link w:val="a6"/>
    <w:uiPriority w:val="99"/>
    <w:semiHidden/>
    <w:unhideWhenUsed/>
    <w:rsid w:val="00DB6D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2"/>
    <w:link w:val="a5"/>
    <w:uiPriority w:val="99"/>
    <w:semiHidden/>
    <w:rsid w:val="00DB6D70"/>
    <w:rPr>
      <w:rFonts w:ascii="Tahoma" w:hAnsi="Tahoma" w:cs="Tahoma"/>
      <w:sz w:val="16"/>
      <w:szCs w:val="16"/>
    </w:rPr>
  </w:style>
  <w:style w:type="paragraph" w:customStyle="1" w:styleId="11">
    <w:name w:val="Заголовок 11"/>
    <w:basedOn w:val="a1"/>
    <w:next w:val="a1"/>
    <w:uiPriority w:val="9"/>
    <w:qFormat/>
    <w:rsid w:val="00344413"/>
    <w:pPr>
      <w:keepNext/>
      <w:keepLines/>
      <w:spacing w:before="480" w:after="0"/>
      <w:outlineLvl w:val="0"/>
    </w:pPr>
    <w:rPr>
      <w:rFonts w:ascii="Calibri" w:eastAsia="Times New Roman" w:hAnsi="Calibri" w:cs="Times New Roman"/>
      <w:b/>
      <w:bCs/>
      <w:color w:val="365F91"/>
      <w:sz w:val="28"/>
      <w:szCs w:val="28"/>
      <w:lang w:eastAsia="ru-RU"/>
    </w:rPr>
  </w:style>
  <w:style w:type="paragraph" w:customStyle="1" w:styleId="210">
    <w:name w:val="Заголовок 21"/>
    <w:basedOn w:val="a1"/>
    <w:next w:val="a1"/>
    <w:uiPriority w:val="9"/>
    <w:semiHidden/>
    <w:unhideWhenUsed/>
    <w:qFormat/>
    <w:rsid w:val="00344413"/>
    <w:pPr>
      <w:keepNext/>
      <w:keepLines/>
      <w:spacing w:before="200" w:after="0"/>
      <w:outlineLvl w:val="1"/>
    </w:pPr>
    <w:rPr>
      <w:rFonts w:ascii="Calibri" w:eastAsia="Times New Roman" w:hAnsi="Calibri" w:cs="Times New Roman"/>
      <w:b/>
      <w:bCs/>
      <w:color w:val="4F81BD"/>
      <w:sz w:val="26"/>
      <w:szCs w:val="26"/>
      <w:lang w:eastAsia="ru-RU"/>
    </w:rPr>
  </w:style>
  <w:style w:type="paragraph" w:customStyle="1" w:styleId="310">
    <w:name w:val="Заголовок 31"/>
    <w:basedOn w:val="a1"/>
    <w:next w:val="a1"/>
    <w:uiPriority w:val="9"/>
    <w:semiHidden/>
    <w:unhideWhenUsed/>
    <w:qFormat/>
    <w:rsid w:val="00344413"/>
    <w:pPr>
      <w:keepNext/>
      <w:keepLines/>
      <w:spacing w:before="200" w:after="0"/>
      <w:outlineLvl w:val="2"/>
    </w:pPr>
    <w:rPr>
      <w:rFonts w:ascii="Calibri" w:eastAsia="Times New Roman" w:hAnsi="Calibri" w:cs="Times New Roman"/>
      <w:b/>
      <w:bCs/>
      <w:color w:val="4F81BD"/>
      <w:lang w:eastAsia="ru-RU"/>
    </w:rPr>
  </w:style>
  <w:style w:type="paragraph" w:customStyle="1" w:styleId="41">
    <w:name w:val="Заголовок 41"/>
    <w:basedOn w:val="a1"/>
    <w:next w:val="a1"/>
    <w:uiPriority w:val="9"/>
    <w:semiHidden/>
    <w:unhideWhenUsed/>
    <w:qFormat/>
    <w:rsid w:val="00344413"/>
    <w:pPr>
      <w:keepNext/>
      <w:keepLines/>
      <w:spacing w:before="200" w:after="0"/>
      <w:outlineLvl w:val="3"/>
    </w:pPr>
    <w:rPr>
      <w:rFonts w:ascii="Calibri" w:eastAsia="Times New Roman" w:hAnsi="Calibri" w:cs="Times New Roman"/>
      <w:b/>
      <w:bCs/>
      <w:i/>
      <w:iCs/>
      <w:color w:val="4F81BD"/>
      <w:lang w:eastAsia="ru-RU"/>
    </w:rPr>
  </w:style>
  <w:style w:type="paragraph" w:customStyle="1" w:styleId="51">
    <w:name w:val="Заголовок 51"/>
    <w:basedOn w:val="a1"/>
    <w:next w:val="a1"/>
    <w:uiPriority w:val="9"/>
    <w:semiHidden/>
    <w:unhideWhenUsed/>
    <w:qFormat/>
    <w:rsid w:val="00344413"/>
    <w:pPr>
      <w:keepNext/>
      <w:keepLines/>
      <w:spacing w:before="200" w:after="0"/>
      <w:outlineLvl w:val="4"/>
    </w:pPr>
    <w:rPr>
      <w:rFonts w:ascii="Calibri" w:eastAsia="Times New Roman" w:hAnsi="Calibri" w:cs="Times New Roman"/>
      <w:color w:val="243F60"/>
      <w:lang w:eastAsia="ru-RU"/>
    </w:rPr>
  </w:style>
  <w:style w:type="paragraph" w:customStyle="1" w:styleId="61">
    <w:name w:val="Заголовок 61"/>
    <w:basedOn w:val="a1"/>
    <w:next w:val="a1"/>
    <w:uiPriority w:val="9"/>
    <w:semiHidden/>
    <w:unhideWhenUsed/>
    <w:qFormat/>
    <w:rsid w:val="00344413"/>
    <w:pPr>
      <w:keepNext/>
      <w:keepLines/>
      <w:spacing w:before="200" w:after="0"/>
      <w:outlineLvl w:val="5"/>
    </w:pPr>
    <w:rPr>
      <w:rFonts w:ascii="Calibri" w:eastAsia="Times New Roman" w:hAnsi="Calibri" w:cs="Times New Roman"/>
      <w:i/>
      <w:iCs/>
      <w:color w:val="243F60"/>
      <w:lang w:eastAsia="ru-RU"/>
    </w:rPr>
  </w:style>
  <w:style w:type="paragraph" w:customStyle="1" w:styleId="71">
    <w:name w:val="Заголовок 71"/>
    <w:basedOn w:val="a1"/>
    <w:next w:val="a1"/>
    <w:uiPriority w:val="9"/>
    <w:semiHidden/>
    <w:unhideWhenUsed/>
    <w:qFormat/>
    <w:rsid w:val="00344413"/>
    <w:pPr>
      <w:keepNext/>
      <w:keepLines/>
      <w:spacing w:before="200" w:after="0"/>
      <w:outlineLvl w:val="6"/>
    </w:pPr>
    <w:rPr>
      <w:rFonts w:ascii="Calibri" w:eastAsia="Times New Roman" w:hAnsi="Calibri" w:cs="Times New Roman"/>
      <w:i/>
      <w:iCs/>
      <w:color w:val="404040"/>
      <w:lang w:eastAsia="ru-RU"/>
    </w:rPr>
  </w:style>
  <w:style w:type="paragraph" w:customStyle="1" w:styleId="81">
    <w:name w:val="Заголовок 81"/>
    <w:basedOn w:val="a1"/>
    <w:next w:val="a1"/>
    <w:uiPriority w:val="9"/>
    <w:semiHidden/>
    <w:unhideWhenUsed/>
    <w:qFormat/>
    <w:rsid w:val="00344413"/>
    <w:pPr>
      <w:keepNext/>
      <w:keepLines/>
      <w:spacing w:before="200" w:after="0"/>
      <w:outlineLvl w:val="7"/>
    </w:pPr>
    <w:rPr>
      <w:rFonts w:ascii="Calibri" w:eastAsia="Times New Roman" w:hAnsi="Calibri" w:cs="Times New Roman"/>
      <w:color w:val="4F81BD"/>
      <w:sz w:val="20"/>
      <w:szCs w:val="20"/>
      <w:lang w:eastAsia="ru-RU"/>
    </w:rPr>
  </w:style>
  <w:style w:type="paragraph" w:customStyle="1" w:styleId="91">
    <w:name w:val="Заголовок 91"/>
    <w:basedOn w:val="a1"/>
    <w:next w:val="a1"/>
    <w:uiPriority w:val="9"/>
    <w:semiHidden/>
    <w:unhideWhenUsed/>
    <w:qFormat/>
    <w:rsid w:val="00344413"/>
    <w:pPr>
      <w:keepNext/>
      <w:keepLines/>
      <w:spacing w:before="200" w:after="0"/>
      <w:outlineLvl w:val="8"/>
    </w:pPr>
    <w:rPr>
      <w:rFonts w:ascii="Calibri" w:eastAsia="Times New Roman" w:hAnsi="Calibri" w:cs="Times New Roman"/>
      <w:i/>
      <w:iCs/>
      <w:color w:val="404040"/>
      <w:sz w:val="20"/>
      <w:szCs w:val="20"/>
      <w:lang w:eastAsia="ru-RU"/>
    </w:rPr>
  </w:style>
  <w:style w:type="numbering" w:customStyle="1" w:styleId="12">
    <w:name w:val="Нет списка1"/>
    <w:next w:val="a4"/>
    <w:uiPriority w:val="99"/>
    <w:semiHidden/>
    <w:unhideWhenUsed/>
    <w:rsid w:val="00344413"/>
  </w:style>
  <w:style w:type="character" w:customStyle="1" w:styleId="10">
    <w:name w:val="Заголовок 1 Знак"/>
    <w:basedOn w:val="a2"/>
    <w:link w:val="1"/>
    <w:uiPriority w:val="9"/>
    <w:rsid w:val="00344413"/>
    <w:rPr>
      <w:rFonts w:ascii="Calibri" w:eastAsia="Times New Roman" w:hAnsi="Calibri" w:cs="Times New Roman"/>
      <w:b/>
      <w:bCs/>
      <w:color w:val="365F91"/>
      <w:sz w:val="28"/>
      <w:szCs w:val="28"/>
      <w:lang w:eastAsia="ru-RU"/>
    </w:rPr>
  </w:style>
  <w:style w:type="character" w:customStyle="1" w:styleId="22">
    <w:name w:val="Заголовок 2 Знак"/>
    <w:basedOn w:val="a2"/>
    <w:link w:val="21"/>
    <w:uiPriority w:val="9"/>
    <w:semiHidden/>
    <w:rsid w:val="00344413"/>
    <w:rPr>
      <w:rFonts w:ascii="Calibri" w:eastAsia="Times New Roman" w:hAnsi="Calibri" w:cs="Times New Roman"/>
      <w:b/>
      <w:bCs/>
      <w:color w:val="4F81BD"/>
      <w:sz w:val="26"/>
      <w:szCs w:val="26"/>
      <w:lang w:eastAsia="ru-RU"/>
    </w:rPr>
  </w:style>
  <w:style w:type="character" w:customStyle="1" w:styleId="32">
    <w:name w:val="Заголовок 3 Знак"/>
    <w:basedOn w:val="a2"/>
    <w:link w:val="31"/>
    <w:uiPriority w:val="9"/>
    <w:semiHidden/>
    <w:rsid w:val="00344413"/>
    <w:rPr>
      <w:rFonts w:ascii="Calibri" w:eastAsia="Times New Roman" w:hAnsi="Calibri" w:cs="Times New Roman"/>
      <w:b/>
      <w:bCs/>
      <w:color w:val="4F81BD"/>
      <w:lang w:eastAsia="ru-RU"/>
    </w:rPr>
  </w:style>
  <w:style w:type="character" w:customStyle="1" w:styleId="40">
    <w:name w:val="Заголовок 4 Знак"/>
    <w:basedOn w:val="a2"/>
    <w:link w:val="4"/>
    <w:uiPriority w:val="9"/>
    <w:semiHidden/>
    <w:rsid w:val="00344413"/>
    <w:rPr>
      <w:rFonts w:ascii="Calibri" w:eastAsia="Times New Roman" w:hAnsi="Calibri" w:cs="Times New Roman"/>
      <w:b/>
      <w:bCs/>
      <w:i/>
      <w:iCs/>
      <w:color w:val="4F81BD"/>
      <w:lang w:eastAsia="ru-RU"/>
    </w:rPr>
  </w:style>
  <w:style w:type="character" w:customStyle="1" w:styleId="50">
    <w:name w:val="Заголовок 5 Знак"/>
    <w:basedOn w:val="a2"/>
    <w:link w:val="5"/>
    <w:uiPriority w:val="9"/>
    <w:semiHidden/>
    <w:rsid w:val="00344413"/>
    <w:rPr>
      <w:rFonts w:ascii="Calibri" w:eastAsia="Times New Roman" w:hAnsi="Calibri" w:cs="Times New Roman"/>
      <w:color w:val="243F60"/>
      <w:lang w:eastAsia="ru-RU"/>
    </w:rPr>
  </w:style>
  <w:style w:type="character" w:customStyle="1" w:styleId="60">
    <w:name w:val="Заголовок 6 Знак"/>
    <w:basedOn w:val="a2"/>
    <w:link w:val="6"/>
    <w:uiPriority w:val="9"/>
    <w:semiHidden/>
    <w:rsid w:val="00344413"/>
    <w:rPr>
      <w:rFonts w:ascii="Calibri" w:eastAsia="Times New Roman" w:hAnsi="Calibri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2"/>
    <w:link w:val="7"/>
    <w:uiPriority w:val="9"/>
    <w:semiHidden/>
    <w:rsid w:val="00344413"/>
    <w:rPr>
      <w:rFonts w:ascii="Calibri" w:eastAsia="Times New Roman" w:hAnsi="Calibri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2"/>
    <w:link w:val="8"/>
    <w:uiPriority w:val="9"/>
    <w:semiHidden/>
    <w:rsid w:val="00344413"/>
    <w:rPr>
      <w:rFonts w:ascii="Calibri" w:eastAsia="Times New Roman" w:hAnsi="Calibri" w:cs="Times New Roman"/>
      <w:color w:val="4F81BD"/>
      <w:sz w:val="20"/>
      <w:szCs w:val="20"/>
      <w:lang w:eastAsia="ru-RU"/>
    </w:rPr>
  </w:style>
  <w:style w:type="character" w:customStyle="1" w:styleId="90">
    <w:name w:val="Заголовок 9 Знак"/>
    <w:basedOn w:val="a2"/>
    <w:link w:val="9"/>
    <w:uiPriority w:val="9"/>
    <w:semiHidden/>
    <w:rsid w:val="00344413"/>
    <w:rPr>
      <w:rFonts w:ascii="Calibri" w:eastAsia="Times New Roman" w:hAnsi="Calibri" w:cs="Times New Roman"/>
      <w:i/>
      <w:iCs/>
      <w:color w:val="404040"/>
      <w:sz w:val="20"/>
      <w:szCs w:val="20"/>
      <w:lang w:eastAsia="ru-RU"/>
    </w:rPr>
  </w:style>
  <w:style w:type="character" w:styleId="a7">
    <w:name w:val="Hyperlink"/>
    <w:basedOn w:val="a2"/>
    <w:uiPriority w:val="99"/>
    <w:semiHidden/>
    <w:unhideWhenUsed/>
    <w:rsid w:val="00344413"/>
    <w:rPr>
      <w:color w:val="0000FF"/>
      <w:u w:val="single"/>
    </w:rPr>
  </w:style>
  <w:style w:type="character" w:customStyle="1" w:styleId="13">
    <w:name w:val="Просмотренная гиперссылка1"/>
    <w:basedOn w:val="a2"/>
    <w:uiPriority w:val="99"/>
    <w:semiHidden/>
    <w:unhideWhenUsed/>
    <w:rsid w:val="00344413"/>
    <w:rPr>
      <w:color w:val="800080"/>
      <w:u w:val="single"/>
    </w:rPr>
  </w:style>
  <w:style w:type="paragraph" w:styleId="a8">
    <w:name w:val="header"/>
    <w:basedOn w:val="a1"/>
    <w:link w:val="a9"/>
    <w:uiPriority w:val="99"/>
    <w:unhideWhenUsed/>
    <w:rsid w:val="00344413"/>
    <w:pPr>
      <w:tabs>
        <w:tab w:val="center" w:pos="4680"/>
        <w:tab w:val="right" w:pos="9360"/>
      </w:tabs>
      <w:spacing w:after="0" w:line="240" w:lineRule="auto"/>
    </w:pPr>
    <w:rPr>
      <w:rFonts w:ascii="Cambria" w:eastAsia="Times New Roman" w:hAnsi="Cambria" w:cs="Times New Roman"/>
      <w:lang w:eastAsia="ru-RU"/>
    </w:rPr>
  </w:style>
  <w:style w:type="character" w:customStyle="1" w:styleId="a9">
    <w:name w:val="Верхний колонтитул Знак"/>
    <w:basedOn w:val="a2"/>
    <w:link w:val="a8"/>
    <w:uiPriority w:val="99"/>
    <w:rsid w:val="00344413"/>
    <w:rPr>
      <w:rFonts w:ascii="Cambria" w:eastAsia="Times New Roman" w:hAnsi="Cambria" w:cs="Times New Roman"/>
      <w:lang w:eastAsia="ru-RU"/>
    </w:rPr>
  </w:style>
  <w:style w:type="paragraph" w:styleId="aa">
    <w:name w:val="footer"/>
    <w:basedOn w:val="a1"/>
    <w:link w:val="ab"/>
    <w:uiPriority w:val="99"/>
    <w:unhideWhenUsed/>
    <w:rsid w:val="00344413"/>
    <w:pPr>
      <w:tabs>
        <w:tab w:val="center" w:pos="4680"/>
        <w:tab w:val="right" w:pos="9360"/>
      </w:tabs>
      <w:spacing w:after="0" w:line="240" w:lineRule="auto"/>
    </w:pPr>
    <w:rPr>
      <w:rFonts w:ascii="Cambria" w:eastAsia="Times New Roman" w:hAnsi="Cambria" w:cs="Times New Roman"/>
      <w:lang w:eastAsia="ru-RU"/>
    </w:rPr>
  </w:style>
  <w:style w:type="character" w:customStyle="1" w:styleId="ab">
    <w:name w:val="Нижний колонтитул Знак"/>
    <w:basedOn w:val="a2"/>
    <w:link w:val="aa"/>
    <w:uiPriority w:val="99"/>
    <w:rsid w:val="00344413"/>
    <w:rPr>
      <w:rFonts w:ascii="Cambria" w:eastAsia="Times New Roman" w:hAnsi="Cambria" w:cs="Times New Roman"/>
      <w:lang w:eastAsia="ru-RU"/>
    </w:rPr>
  </w:style>
  <w:style w:type="paragraph" w:customStyle="1" w:styleId="14">
    <w:name w:val="Название объекта1"/>
    <w:basedOn w:val="a1"/>
    <w:next w:val="a1"/>
    <w:uiPriority w:val="35"/>
    <w:semiHidden/>
    <w:unhideWhenUsed/>
    <w:qFormat/>
    <w:rsid w:val="00344413"/>
    <w:pPr>
      <w:spacing w:line="240" w:lineRule="auto"/>
    </w:pPr>
    <w:rPr>
      <w:rFonts w:ascii="Cambria" w:eastAsia="Times New Roman" w:hAnsi="Cambria" w:cs="Times New Roman"/>
      <w:b/>
      <w:bCs/>
      <w:color w:val="4F81BD"/>
      <w:sz w:val="18"/>
      <w:szCs w:val="18"/>
      <w:lang w:eastAsia="ru-RU"/>
    </w:rPr>
  </w:style>
  <w:style w:type="paragraph" w:styleId="ac">
    <w:name w:val="macro"/>
    <w:link w:val="ad"/>
    <w:uiPriority w:val="99"/>
    <w:semiHidden/>
    <w:unhideWhenUsed/>
    <w:rsid w:val="00344413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eastAsia="Times New Roman" w:hAnsi="Courier" w:cs="Times New Roman"/>
      <w:sz w:val="20"/>
      <w:szCs w:val="20"/>
      <w:lang w:eastAsia="ru-RU"/>
    </w:rPr>
  </w:style>
  <w:style w:type="character" w:customStyle="1" w:styleId="ad">
    <w:name w:val="Текст макроса Знак"/>
    <w:basedOn w:val="a2"/>
    <w:link w:val="ac"/>
    <w:uiPriority w:val="99"/>
    <w:semiHidden/>
    <w:rsid w:val="00344413"/>
    <w:rPr>
      <w:rFonts w:ascii="Courier" w:eastAsia="Times New Roman" w:hAnsi="Courier" w:cs="Times New Roman"/>
      <w:sz w:val="20"/>
      <w:szCs w:val="20"/>
      <w:lang w:eastAsia="ru-RU"/>
    </w:rPr>
  </w:style>
  <w:style w:type="paragraph" w:styleId="ae">
    <w:name w:val="List"/>
    <w:basedOn w:val="a1"/>
    <w:uiPriority w:val="99"/>
    <w:semiHidden/>
    <w:unhideWhenUsed/>
    <w:rsid w:val="00344413"/>
    <w:pPr>
      <w:ind w:left="360" w:hanging="360"/>
      <w:contextualSpacing/>
    </w:pPr>
    <w:rPr>
      <w:rFonts w:ascii="Cambria" w:eastAsia="Times New Roman" w:hAnsi="Cambria" w:cs="Times New Roman"/>
      <w:lang w:eastAsia="ru-RU"/>
    </w:rPr>
  </w:style>
  <w:style w:type="paragraph" w:styleId="a0">
    <w:name w:val="List Bullet"/>
    <w:basedOn w:val="a1"/>
    <w:uiPriority w:val="99"/>
    <w:semiHidden/>
    <w:unhideWhenUsed/>
    <w:rsid w:val="00344413"/>
    <w:pPr>
      <w:numPr>
        <w:numId w:val="1"/>
      </w:numPr>
      <w:contextualSpacing/>
    </w:pPr>
    <w:rPr>
      <w:rFonts w:ascii="Cambria" w:eastAsia="Times New Roman" w:hAnsi="Cambria" w:cs="Times New Roman"/>
      <w:lang w:eastAsia="ru-RU"/>
    </w:rPr>
  </w:style>
  <w:style w:type="paragraph" w:styleId="a">
    <w:name w:val="List Number"/>
    <w:basedOn w:val="a1"/>
    <w:uiPriority w:val="99"/>
    <w:semiHidden/>
    <w:unhideWhenUsed/>
    <w:rsid w:val="00344413"/>
    <w:pPr>
      <w:numPr>
        <w:numId w:val="2"/>
      </w:numPr>
      <w:contextualSpacing/>
    </w:pPr>
    <w:rPr>
      <w:rFonts w:ascii="Cambria" w:eastAsia="Times New Roman" w:hAnsi="Cambria" w:cs="Times New Roman"/>
      <w:lang w:eastAsia="ru-RU"/>
    </w:rPr>
  </w:style>
  <w:style w:type="paragraph" w:styleId="23">
    <w:name w:val="List 2"/>
    <w:basedOn w:val="a1"/>
    <w:uiPriority w:val="99"/>
    <w:semiHidden/>
    <w:unhideWhenUsed/>
    <w:rsid w:val="00344413"/>
    <w:pPr>
      <w:ind w:left="720" w:hanging="360"/>
      <w:contextualSpacing/>
    </w:pPr>
    <w:rPr>
      <w:rFonts w:ascii="Cambria" w:eastAsia="Times New Roman" w:hAnsi="Cambria" w:cs="Times New Roman"/>
      <w:lang w:eastAsia="ru-RU"/>
    </w:rPr>
  </w:style>
  <w:style w:type="paragraph" w:styleId="33">
    <w:name w:val="List 3"/>
    <w:basedOn w:val="a1"/>
    <w:uiPriority w:val="99"/>
    <w:semiHidden/>
    <w:unhideWhenUsed/>
    <w:rsid w:val="00344413"/>
    <w:pPr>
      <w:ind w:left="1080" w:hanging="360"/>
      <w:contextualSpacing/>
    </w:pPr>
    <w:rPr>
      <w:rFonts w:ascii="Cambria" w:eastAsia="Times New Roman" w:hAnsi="Cambria" w:cs="Times New Roman"/>
      <w:lang w:eastAsia="ru-RU"/>
    </w:rPr>
  </w:style>
  <w:style w:type="paragraph" w:styleId="20">
    <w:name w:val="List Bullet 2"/>
    <w:basedOn w:val="a1"/>
    <w:uiPriority w:val="99"/>
    <w:semiHidden/>
    <w:unhideWhenUsed/>
    <w:rsid w:val="00344413"/>
    <w:pPr>
      <w:numPr>
        <w:numId w:val="3"/>
      </w:numPr>
      <w:contextualSpacing/>
    </w:pPr>
    <w:rPr>
      <w:rFonts w:ascii="Cambria" w:eastAsia="Times New Roman" w:hAnsi="Cambria" w:cs="Times New Roman"/>
      <w:lang w:eastAsia="ru-RU"/>
    </w:rPr>
  </w:style>
  <w:style w:type="paragraph" w:styleId="30">
    <w:name w:val="List Bullet 3"/>
    <w:basedOn w:val="a1"/>
    <w:uiPriority w:val="99"/>
    <w:semiHidden/>
    <w:unhideWhenUsed/>
    <w:rsid w:val="00344413"/>
    <w:pPr>
      <w:numPr>
        <w:numId w:val="4"/>
      </w:numPr>
      <w:contextualSpacing/>
    </w:pPr>
    <w:rPr>
      <w:rFonts w:ascii="Cambria" w:eastAsia="Times New Roman" w:hAnsi="Cambria" w:cs="Times New Roman"/>
      <w:lang w:eastAsia="ru-RU"/>
    </w:rPr>
  </w:style>
  <w:style w:type="paragraph" w:styleId="2">
    <w:name w:val="List Number 2"/>
    <w:basedOn w:val="a1"/>
    <w:uiPriority w:val="99"/>
    <w:semiHidden/>
    <w:unhideWhenUsed/>
    <w:rsid w:val="00344413"/>
    <w:pPr>
      <w:numPr>
        <w:numId w:val="5"/>
      </w:numPr>
      <w:contextualSpacing/>
    </w:pPr>
    <w:rPr>
      <w:rFonts w:ascii="Cambria" w:eastAsia="Times New Roman" w:hAnsi="Cambria" w:cs="Times New Roman"/>
      <w:lang w:eastAsia="ru-RU"/>
    </w:rPr>
  </w:style>
  <w:style w:type="paragraph" w:styleId="3">
    <w:name w:val="List Number 3"/>
    <w:basedOn w:val="a1"/>
    <w:uiPriority w:val="99"/>
    <w:semiHidden/>
    <w:unhideWhenUsed/>
    <w:rsid w:val="00344413"/>
    <w:pPr>
      <w:numPr>
        <w:numId w:val="6"/>
      </w:numPr>
      <w:contextualSpacing/>
    </w:pPr>
    <w:rPr>
      <w:rFonts w:ascii="Cambria" w:eastAsia="Times New Roman" w:hAnsi="Cambria" w:cs="Times New Roman"/>
      <w:lang w:eastAsia="ru-RU"/>
    </w:rPr>
  </w:style>
  <w:style w:type="paragraph" w:customStyle="1" w:styleId="15">
    <w:name w:val="Название1"/>
    <w:basedOn w:val="a1"/>
    <w:next w:val="a1"/>
    <w:uiPriority w:val="10"/>
    <w:qFormat/>
    <w:rsid w:val="00344413"/>
    <w:pPr>
      <w:pBdr>
        <w:bottom w:val="single" w:sz="8" w:space="4" w:color="4F81BD"/>
      </w:pBdr>
      <w:spacing w:after="300" w:line="240" w:lineRule="auto"/>
      <w:contextualSpacing/>
    </w:pPr>
    <w:rPr>
      <w:rFonts w:ascii="Calibri" w:eastAsia="Times New Roman" w:hAnsi="Calibri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af">
    <w:name w:val="Название Знак"/>
    <w:basedOn w:val="a2"/>
    <w:link w:val="af0"/>
    <w:uiPriority w:val="10"/>
    <w:rsid w:val="00344413"/>
    <w:rPr>
      <w:rFonts w:ascii="Calibri" w:eastAsia="Times New Roman" w:hAnsi="Calibri" w:cs="Times New Roman"/>
      <w:color w:val="17365D"/>
      <w:spacing w:val="5"/>
      <w:kern w:val="28"/>
      <w:sz w:val="52"/>
      <w:szCs w:val="52"/>
      <w:lang w:eastAsia="ru-RU"/>
    </w:rPr>
  </w:style>
  <w:style w:type="paragraph" w:styleId="af1">
    <w:name w:val="Body Text"/>
    <w:basedOn w:val="a1"/>
    <w:link w:val="af2"/>
    <w:uiPriority w:val="99"/>
    <w:semiHidden/>
    <w:unhideWhenUsed/>
    <w:rsid w:val="00344413"/>
    <w:pPr>
      <w:spacing w:after="120"/>
    </w:pPr>
    <w:rPr>
      <w:rFonts w:ascii="Cambria" w:eastAsia="Times New Roman" w:hAnsi="Cambria" w:cs="Times New Roman"/>
      <w:lang w:eastAsia="ru-RU"/>
    </w:rPr>
  </w:style>
  <w:style w:type="character" w:customStyle="1" w:styleId="af2">
    <w:name w:val="Основной текст Знак"/>
    <w:basedOn w:val="a2"/>
    <w:link w:val="af1"/>
    <w:uiPriority w:val="99"/>
    <w:semiHidden/>
    <w:rsid w:val="00344413"/>
    <w:rPr>
      <w:rFonts w:ascii="Cambria" w:eastAsia="Times New Roman" w:hAnsi="Cambria" w:cs="Times New Roman"/>
      <w:lang w:eastAsia="ru-RU"/>
    </w:rPr>
  </w:style>
  <w:style w:type="paragraph" w:styleId="af3">
    <w:name w:val="List Continue"/>
    <w:basedOn w:val="a1"/>
    <w:uiPriority w:val="99"/>
    <w:semiHidden/>
    <w:unhideWhenUsed/>
    <w:rsid w:val="00344413"/>
    <w:pPr>
      <w:spacing w:after="120"/>
      <w:ind w:left="360"/>
      <w:contextualSpacing/>
    </w:pPr>
    <w:rPr>
      <w:rFonts w:ascii="Cambria" w:eastAsia="Times New Roman" w:hAnsi="Cambria" w:cs="Times New Roman"/>
      <w:lang w:eastAsia="ru-RU"/>
    </w:rPr>
  </w:style>
  <w:style w:type="paragraph" w:styleId="24">
    <w:name w:val="List Continue 2"/>
    <w:basedOn w:val="a1"/>
    <w:uiPriority w:val="99"/>
    <w:semiHidden/>
    <w:unhideWhenUsed/>
    <w:rsid w:val="00344413"/>
    <w:pPr>
      <w:spacing w:after="120"/>
      <w:ind w:left="720"/>
      <w:contextualSpacing/>
    </w:pPr>
    <w:rPr>
      <w:rFonts w:ascii="Cambria" w:eastAsia="Times New Roman" w:hAnsi="Cambria" w:cs="Times New Roman"/>
      <w:lang w:eastAsia="ru-RU"/>
    </w:rPr>
  </w:style>
  <w:style w:type="paragraph" w:styleId="34">
    <w:name w:val="List Continue 3"/>
    <w:basedOn w:val="a1"/>
    <w:uiPriority w:val="99"/>
    <w:semiHidden/>
    <w:unhideWhenUsed/>
    <w:rsid w:val="00344413"/>
    <w:pPr>
      <w:spacing w:after="120"/>
      <w:ind w:left="1080"/>
      <w:contextualSpacing/>
    </w:pPr>
    <w:rPr>
      <w:rFonts w:ascii="Cambria" w:eastAsia="Times New Roman" w:hAnsi="Cambria" w:cs="Times New Roman"/>
      <w:lang w:eastAsia="ru-RU"/>
    </w:rPr>
  </w:style>
  <w:style w:type="paragraph" w:customStyle="1" w:styleId="16">
    <w:name w:val="Подзаголовок1"/>
    <w:basedOn w:val="a1"/>
    <w:next w:val="a1"/>
    <w:uiPriority w:val="11"/>
    <w:qFormat/>
    <w:rsid w:val="00344413"/>
    <w:rPr>
      <w:rFonts w:ascii="Calibri" w:eastAsia="Times New Roman" w:hAnsi="Calibri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af4">
    <w:name w:val="Подзаголовок Знак"/>
    <w:basedOn w:val="a2"/>
    <w:link w:val="af5"/>
    <w:uiPriority w:val="11"/>
    <w:rsid w:val="00344413"/>
    <w:rPr>
      <w:rFonts w:ascii="Calibri" w:eastAsia="Times New Roman" w:hAnsi="Calibri" w:cs="Times New Roman"/>
      <w:i/>
      <w:iCs/>
      <w:color w:val="4F81BD"/>
      <w:spacing w:val="15"/>
      <w:sz w:val="24"/>
      <w:szCs w:val="24"/>
      <w:lang w:eastAsia="ru-RU"/>
    </w:rPr>
  </w:style>
  <w:style w:type="paragraph" w:styleId="25">
    <w:name w:val="Body Text 2"/>
    <w:basedOn w:val="a1"/>
    <w:link w:val="26"/>
    <w:uiPriority w:val="99"/>
    <w:semiHidden/>
    <w:unhideWhenUsed/>
    <w:rsid w:val="00344413"/>
    <w:pPr>
      <w:spacing w:after="120" w:line="480" w:lineRule="auto"/>
    </w:pPr>
    <w:rPr>
      <w:rFonts w:ascii="Cambria" w:eastAsia="Times New Roman" w:hAnsi="Cambria" w:cs="Times New Roman"/>
      <w:lang w:eastAsia="ru-RU"/>
    </w:rPr>
  </w:style>
  <w:style w:type="character" w:customStyle="1" w:styleId="26">
    <w:name w:val="Основной текст 2 Знак"/>
    <w:basedOn w:val="a2"/>
    <w:link w:val="25"/>
    <w:uiPriority w:val="99"/>
    <w:semiHidden/>
    <w:rsid w:val="00344413"/>
    <w:rPr>
      <w:rFonts w:ascii="Cambria" w:eastAsia="Times New Roman" w:hAnsi="Cambria" w:cs="Times New Roman"/>
      <w:lang w:eastAsia="ru-RU"/>
    </w:rPr>
  </w:style>
  <w:style w:type="paragraph" w:styleId="35">
    <w:name w:val="Body Text 3"/>
    <w:basedOn w:val="a1"/>
    <w:link w:val="36"/>
    <w:uiPriority w:val="99"/>
    <w:semiHidden/>
    <w:unhideWhenUsed/>
    <w:rsid w:val="00344413"/>
    <w:pPr>
      <w:spacing w:after="120"/>
    </w:pPr>
    <w:rPr>
      <w:rFonts w:ascii="Cambria" w:eastAsia="Times New Roman" w:hAnsi="Cambria" w:cs="Times New Roman"/>
      <w:sz w:val="16"/>
      <w:szCs w:val="16"/>
      <w:lang w:eastAsia="ru-RU"/>
    </w:rPr>
  </w:style>
  <w:style w:type="character" w:customStyle="1" w:styleId="36">
    <w:name w:val="Основной текст 3 Знак"/>
    <w:basedOn w:val="a2"/>
    <w:link w:val="35"/>
    <w:uiPriority w:val="99"/>
    <w:semiHidden/>
    <w:rsid w:val="00344413"/>
    <w:rPr>
      <w:rFonts w:ascii="Cambria" w:eastAsia="Times New Roman" w:hAnsi="Cambria" w:cs="Times New Roman"/>
      <w:sz w:val="16"/>
      <w:szCs w:val="16"/>
      <w:lang w:eastAsia="ru-RU"/>
    </w:rPr>
  </w:style>
  <w:style w:type="paragraph" w:styleId="af6">
    <w:name w:val="No Spacing"/>
    <w:uiPriority w:val="1"/>
    <w:qFormat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paragraph" w:styleId="af7">
    <w:name w:val="List Paragraph"/>
    <w:basedOn w:val="a1"/>
    <w:uiPriority w:val="34"/>
    <w:qFormat/>
    <w:rsid w:val="00344413"/>
    <w:pPr>
      <w:ind w:left="720"/>
      <w:contextualSpacing/>
    </w:pPr>
    <w:rPr>
      <w:rFonts w:ascii="Cambria" w:eastAsia="Times New Roman" w:hAnsi="Cambria" w:cs="Times New Roman"/>
      <w:lang w:eastAsia="ru-RU"/>
    </w:rPr>
  </w:style>
  <w:style w:type="paragraph" w:customStyle="1" w:styleId="211">
    <w:name w:val="Цитата 21"/>
    <w:basedOn w:val="a1"/>
    <w:next w:val="a1"/>
    <w:uiPriority w:val="29"/>
    <w:qFormat/>
    <w:rsid w:val="00344413"/>
    <w:rPr>
      <w:rFonts w:ascii="Cambria" w:eastAsia="Times New Roman" w:hAnsi="Cambria" w:cs="Times New Roman"/>
      <w:i/>
      <w:iCs/>
      <w:color w:val="000000"/>
      <w:lang w:eastAsia="ru-RU"/>
    </w:rPr>
  </w:style>
  <w:style w:type="character" w:customStyle="1" w:styleId="27">
    <w:name w:val="Цитата 2 Знак"/>
    <w:basedOn w:val="a2"/>
    <w:link w:val="28"/>
    <w:uiPriority w:val="29"/>
    <w:rsid w:val="00344413"/>
    <w:rPr>
      <w:rFonts w:ascii="Cambria" w:eastAsia="Times New Roman" w:hAnsi="Cambria" w:cs="Times New Roman"/>
      <w:i/>
      <w:iCs/>
      <w:color w:val="000000"/>
      <w:lang w:eastAsia="ru-RU"/>
    </w:rPr>
  </w:style>
  <w:style w:type="paragraph" w:customStyle="1" w:styleId="17">
    <w:name w:val="Выделенная цитата1"/>
    <w:basedOn w:val="a1"/>
    <w:next w:val="a1"/>
    <w:uiPriority w:val="30"/>
    <w:qFormat/>
    <w:rsid w:val="00344413"/>
    <w:pPr>
      <w:pBdr>
        <w:bottom w:val="single" w:sz="4" w:space="4" w:color="4F81BD"/>
      </w:pBdr>
      <w:spacing w:before="200" w:after="280"/>
      <w:ind w:left="936" w:right="936"/>
    </w:pPr>
    <w:rPr>
      <w:rFonts w:ascii="Cambria" w:eastAsia="Times New Roman" w:hAnsi="Cambria" w:cs="Times New Roman"/>
      <w:b/>
      <w:bCs/>
      <w:i/>
      <w:iCs/>
      <w:color w:val="4F81BD"/>
      <w:lang w:eastAsia="ru-RU"/>
    </w:rPr>
  </w:style>
  <w:style w:type="character" w:customStyle="1" w:styleId="af8">
    <w:name w:val="Выделенная цитата Знак"/>
    <w:basedOn w:val="a2"/>
    <w:link w:val="af9"/>
    <w:uiPriority w:val="30"/>
    <w:rsid w:val="00344413"/>
    <w:rPr>
      <w:rFonts w:ascii="Cambria" w:eastAsia="Times New Roman" w:hAnsi="Cambria" w:cs="Times New Roman"/>
      <w:b/>
      <w:bCs/>
      <w:i/>
      <w:iCs/>
      <w:color w:val="4F81BD"/>
      <w:lang w:eastAsia="ru-RU"/>
    </w:rPr>
  </w:style>
  <w:style w:type="paragraph" w:customStyle="1" w:styleId="18">
    <w:name w:val="Заголовок оглавления1"/>
    <w:basedOn w:val="1"/>
    <w:next w:val="a1"/>
    <w:uiPriority w:val="39"/>
    <w:semiHidden/>
    <w:unhideWhenUsed/>
    <w:qFormat/>
    <w:rsid w:val="00344413"/>
  </w:style>
  <w:style w:type="character" w:customStyle="1" w:styleId="19">
    <w:name w:val="Слабое выделение1"/>
    <w:basedOn w:val="a2"/>
    <w:uiPriority w:val="19"/>
    <w:qFormat/>
    <w:rsid w:val="00344413"/>
    <w:rPr>
      <w:i/>
      <w:iCs/>
      <w:color w:val="808080"/>
    </w:rPr>
  </w:style>
  <w:style w:type="character" w:customStyle="1" w:styleId="1a">
    <w:name w:val="Сильное выделение1"/>
    <w:basedOn w:val="a2"/>
    <w:uiPriority w:val="21"/>
    <w:qFormat/>
    <w:rsid w:val="00344413"/>
    <w:rPr>
      <w:b/>
      <w:bCs/>
      <w:i/>
      <w:iCs/>
      <w:color w:val="4F81BD"/>
    </w:rPr>
  </w:style>
  <w:style w:type="character" w:customStyle="1" w:styleId="1b">
    <w:name w:val="Слабая ссылка1"/>
    <w:basedOn w:val="a2"/>
    <w:uiPriority w:val="31"/>
    <w:qFormat/>
    <w:rsid w:val="00344413"/>
    <w:rPr>
      <w:smallCaps/>
      <w:color w:val="C0504D"/>
      <w:u w:val="single"/>
    </w:rPr>
  </w:style>
  <w:style w:type="character" w:customStyle="1" w:styleId="1c">
    <w:name w:val="Сильная ссылка1"/>
    <w:basedOn w:val="a2"/>
    <w:uiPriority w:val="32"/>
    <w:qFormat/>
    <w:rsid w:val="00344413"/>
    <w:rPr>
      <w:b/>
      <w:bCs/>
      <w:smallCaps/>
      <w:color w:val="C0504D"/>
      <w:spacing w:val="5"/>
      <w:u w:val="single"/>
    </w:rPr>
  </w:style>
  <w:style w:type="character" w:styleId="afa">
    <w:name w:val="Book Title"/>
    <w:basedOn w:val="a2"/>
    <w:uiPriority w:val="33"/>
    <w:qFormat/>
    <w:rsid w:val="00344413"/>
    <w:rPr>
      <w:b/>
      <w:bCs/>
      <w:smallCaps/>
      <w:spacing w:val="5"/>
    </w:rPr>
  </w:style>
  <w:style w:type="character" w:customStyle="1" w:styleId="UnresolvedMention">
    <w:name w:val="Unresolved Mention"/>
    <w:basedOn w:val="a2"/>
    <w:uiPriority w:val="99"/>
    <w:semiHidden/>
    <w:rsid w:val="00344413"/>
    <w:rPr>
      <w:color w:val="605E5C"/>
      <w:shd w:val="clear" w:color="auto" w:fill="E1DFDD"/>
    </w:rPr>
  </w:style>
  <w:style w:type="table" w:styleId="afb">
    <w:name w:val="Table Grid"/>
    <w:basedOn w:val="a3"/>
    <w:uiPriority w:val="59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d">
    <w:name w:val="Светлая заливка1"/>
    <w:basedOn w:val="a3"/>
    <w:next w:val="afc"/>
    <w:uiPriority w:val="60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1e">
    <w:name w:val="Светлый список1"/>
    <w:basedOn w:val="a3"/>
    <w:next w:val="afd"/>
    <w:uiPriority w:val="61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1f">
    <w:name w:val="Светлая сетка1"/>
    <w:basedOn w:val="a3"/>
    <w:next w:val="afe"/>
    <w:uiPriority w:val="62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="Calibri" w:eastAsia="Times New Roman" w:hAnsi="Calibri" w:cs="Times New Roman" w:hint="default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="Calibri" w:eastAsia="Times New Roman" w:hAnsi="Calibri" w:cs="Times New Roman" w:hint="default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libri" w:eastAsia="Times New Roman" w:hAnsi="Calibri" w:cs="Times New Roman" w:hint="default"/>
        <w:b/>
        <w:bCs/>
      </w:rPr>
    </w:tblStylePr>
    <w:tblStylePr w:type="lastCol">
      <w:rPr>
        <w:rFonts w:ascii="Calibri" w:eastAsia="Times New Roman" w:hAnsi="Calibri" w:cs="Times New Roman" w:hint="default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110">
    <w:name w:val="Средняя заливка 11"/>
    <w:basedOn w:val="a3"/>
    <w:next w:val="1f0"/>
    <w:uiPriority w:val="63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2">
    <w:name w:val="Средняя заливка 21"/>
    <w:basedOn w:val="a3"/>
    <w:next w:val="29"/>
    <w:uiPriority w:val="64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1">
    <w:name w:val="Средний список 11"/>
    <w:basedOn w:val="a3"/>
    <w:next w:val="1f1"/>
    <w:uiPriority w:val="65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 w:hint="default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213">
    <w:name w:val="Средний список 21"/>
    <w:basedOn w:val="a3"/>
    <w:next w:val="2a"/>
    <w:uiPriority w:val="66"/>
    <w:rsid w:val="00344413"/>
    <w:pPr>
      <w:spacing w:after="0" w:line="240" w:lineRule="auto"/>
    </w:pPr>
    <w:rPr>
      <w:rFonts w:ascii="Calibri" w:eastAsia="Times New Roman" w:hAnsi="Calibri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2">
    <w:name w:val="Средняя сетка 11"/>
    <w:basedOn w:val="a3"/>
    <w:next w:val="1f2"/>
    <w:uiPriority w:val="67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214">
    <w:name w:val="Средняя сетка 21"/>
    <w:basedOn w:val="a3"/>
    <w:next w:val="2b"/>
    <w:uiPriority w:val="68"/>
    <w:rsid w:val="00344413"/>
    <w:pPr>
      <w:spacing w:after="0" w:line="240" w:lineRule="auto"/>
    </w:pPr>
    <w:rPr>
      <w:rFonts w:ascii="Calibri" w:eastAsia="Times New Roman" w:hAnsi="Calibri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311">
    <w:name w:val="Средняя сетка 31"/>
    <w:basedOn w:val="a3"/>
    <w:next w:val="37"/>
    <w:uiPriority w:val="69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1f3">
    <w:name w:val="Темный список1"/>
    <w:basedOn w:val="a3"/>
    <w:next w:val="aff"/>
    <w:uiPriority w:val="70"/>
    <w:rsid w:val="00344413"/>
    <w:pPr>
      <w:spacing w:after="0" w:line="240" w:lineRule="auto"/>
    </w:pPr>
    <w:rPr>
      <w:rFonts w:ascii="Cambria" w:eastAsia="Times New Roman" w:hAnsi="Cambria" w:cs="Times New Roman"/>
      <w:color w:val="FFFFFF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f4">
    <w:name w:val="Цветная заливка1"/>
    <w:basedOn w:val="a3"/>
    <w:next w:val="aff0"/>
    <w:uiPriority w:val="71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1f5">
    <w:name w:val="Цветной список1"/>
    <w:basedOn w:val="a3"/>
    <w:next w:val="aff1"/>
    <w:uiPriority w:val="72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1f6">
    <w:name w:val="Цветная сетка1"/>
    <w:basedOn w:val="a3"/>
    <w:next w:val="aff2"/>
    <w:uiPriority w:val="73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-11">
    <w:name w:val="Светлая заливка - Акцент 11"/>
    <w:basedOn w:val="a3"/>
    <w:next w:val="-1"/>
    <w:uiPriority w:val="60"/>
    <w:rsid w:val="00344413"/>
    <w:pPr>
      <w:spacing w:after="0" w:line="240" w:lineRule="auto"/>
    </w:pPr>
    <w:rPr>
      <w:rFonts w:ascii="Cambria" w:eastAsia="Times New Roman" w:hAnsi="Cambria" w:cs="Times New Roman"/>
      <w:color w:val="365F91"/>
      <w:lang w:eastAsia="ru-RU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-110">
    <w:name w:val="Светлый список - Акцент 11"/>
    <w:basedOn w:val="a3"/>
    <w:next w:val="-10"/>
    <w:uiPriority w:val="61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-111">
    <w:name w:val="Светлая сетка - Акцент 11"/>
    <w:basedOn w:val="a3"/>
    <w:next w:val="-12"/>
    <w:uiPriority w:val="62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="Calibri" w:eastAsia="Times New Roman" w:hAnsi="Calibri" w:cs="Times New Roman" w:hint="default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="Calibri" w:eastAsia="Times New Roman" w:hAnsi="Calibri" w:cs="Times New Roman" w:hint="default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libri" w:eastAsia="Times New Roman" w:hAnsi="Calibri" w:cs="Times New Roman" w:hint="default"/>
        <w:b/>
        <w:bCs/>
      </w:rPr>
    </w:tblStylePr>
    <w:tblStylePr w:type="lastCol">
      <w:rPr>
        <w:rFonts w:ascii="Calibri" w:eastAsia="Times New Roman" w:hAnsi="Calibri" w:cs="Times New Roman" w:hint="default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1-11">
    <w:name w:val="Средняя заливка 1 - Акцент 11"/>
    <w:basedOn w:val="a3"/>
    <w:next w:val="1-1"/>
    <w:uiPriority w:val="63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-11">
    <w:name w:val="Средняя заливка 2 - Акцент 11"/>
    <w:basedOn w:val="a3"/>
    <w:next w:val="2-1"/>
    <w:uiPriority w:val="64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-110">
    <w:name w:val="Средний список 1 - Акцент 11"/>
    <w:basedOn w:val="a3"/>
    <w:next w:val="1-10"/>
    <w:uiPriority w:val="65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 w:hint="default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2-110">
    <w:name w:val="Средний список 2 - Акцент 11"/>
    <w:basedOn w:val="a3"/>
    <w:next w:val="2-10"/>
    <w:uiPriority w:val="66"/>
    <w:rsid w:val="00344413"/>
    <w:pPr>
      <w:spacing w:after="0" w:line="240" w:lineRule="auto"/>
    </w:pPr>
    <w:rPr>
      <w:rFonts w:ascii="Calibri" w:eastAsia="Times New Roman" w:hAnsi="Calibri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-111">
    <w:name w:val="Средняя сетка 1 - Акцент 11"/>
    <w:basedOn w:val="a3"/>
    <w:next w:val="1-12"/>
    <w:uiPriority w:val="67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2-111">
    <w:name w:val="Средняя сетка 2 - Акцент 11"/>
    <w:basedOn w:val="a3"/>
    <w:next w:val="2-12"/>
    <w:uiPriority w:val="68"/>
    <w:rsid w:val="00344413"/>
    <w:pPr>
      <w:spacing w:after="0" w:line="240" w:lineRule="auto"/>
    </w:pPr>
    <w:rPr>
      <w:rFonts w:ascii="Calibri" w:eastAsia="Times New Roman" w:hAnsi="Calibri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3-11">
    <w:name w:val="Средняя сетка 3 - Акцент 11"/>
    <w:basedOn w:val="a3"/>
    <w:next w:val="3-1"/>
    <w:uiPriority w:val="69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-112">
    <w:name w:val="Темный список - Акцент 11"/>
    <w:basedOn w:val="a3"/>
    <w:next w:val="-13"/>
    <w:uiPriority w:val="70"/>
    <w:rsid w:val="00344413"/>
    <w:pPr>
      <w:spacing w:after="0" w:line="240" w:lineRule="auto"/>
    </w:pPr>
    <w:rPr>
      <w:rFonts w:ascii="Cambria" w:eastAsia="Times New Roman" w:hAnsi="Cambria" w:cs="Times New Roman"/>
      <w:color w:val="FFFFFF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customStyle="1" w:styleId="-113">
    <w:name w:val="Цветная заливка - Акцент 11"/>
    <w:basedOn w:val="a3"/>
    <w:next w:val="-14"/>
    <w:uiPriority w:val="71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114">
    <w:name w:val="Цветной список - Акцент 11"/>
    <w:basedOn w:val="a3"/>
    <w:next w:val="-15"/>
    <w:uiPriority w:val="72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customStyle="1" w:styleId="-115">
    <w:name w:val="Цветная сетка - Акцент 11"/>
    <w:basedOn w:val="a3"/>
    <w:next w:val="-16"/>
    <w:uiPriority w:val="73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-21">
    <w:name w:val="Светлая заливка - Акцент 21"/>
    <w:basedOn w:val="a3"/>
    <w:next w:val="-2"/>
    <w:uiPriority w:val="60"/>
    <w:rsid w:val="00344413"/>
    <w:pPr>
      <w:spacing w:after="0" w:line="240" w:lineRule="auto"/>
    </w:pPr>
    <w:rPr>
      <w:rFonts w:ascii="Cambria" w:eastAsia="Times New Roman" w:hAnsi="Cambria" w:cs="Times New Roman"/>
      <w:color w:val="943634"/>
      <w:lang w:eastAsia="ru-RU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-210">
    <w:name w:val="Светлый список - Акцент 21"/>
    <w:basedOn w:val="a3"/>
    <w:next w:val="-20"/>
    <w:uiPriority w:val="61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-211">
    <w:name w:val="Светлая сетка - Акцент 21"/>
    <w:basedOn w:val="a3"/>
    <w:next w:val="-22"/>
    <w:uiPriority w:val="62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="Calibri" w:eastAsia="Times New Roman" w:hAnsi="Calibri" w:cs="Times New Roman" w:hint="default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="Calibri" w:eastAsia="Times New Roman" w:hAnsi="Calibri" w:cs="Times New Roman" w:hint="default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libri" w:eastAsia="Times New Roman" w:hAnsi="Calibri" w:cs="Times New Roman" w:hint="default"/>
        <w:b/>
        <w:bCs/>
      </w:rPr>
    </w:tblStylePr>
    <w:tblStylePr w:type="lastCol">
      <w:rPr>
        <w:rFonts w:ascii="Calibri" w:eastAsia="Times New Roman" w:hAnsi="Calibri" w:cs="Times New Roman" w:hint="default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customStyle="1" w:styleId="1-21">
    <w:name w:val="Средняя заливка 1 - Акцент 21"/>
    <w:basedOn w:val="a3"/>
    <w:next w:val="1-2"/>
    <w:uiPriority w:val="63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-21">
    <w:name w:val="Средняя заливка 2 - Акцент 21"/>
    <w:basedOn w:val="a3"/>
    <w:next w:val="2-2"/>
    <w:uiPriority w:val="64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-210">
    <w:name w:val="Средний список 1 - Акцент 21"/>
    <w:basedOn w:val="a3"/>
    <w:next w:val="1-20"/>
    <w:uiPriority w:val="65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 w:hint="default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customStyle="1" w:styleId="2-210">
    <w:name w:val="Средний список 2 - Акцент 21"/>
    <w:basedOn w:val="a3"/>
    <w:next w:val="2-20"/>
    <w:uiPriority w:val="66"/>
    <w:rsid w:val="00344413"/>
    <w:pPr>
      <w:spacing w:after="0" w:line="240" w:lineRule="auto"/>
    </w:pPr>
    <w:rPr>
      <w:rFonts w:ascii="Calibri" w:eastAsia="Times New Roman" w:hAnsi="Calibri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-211">
    <w:name w:val="Средняя сетка 1 - Акцент 21"/>
    <w:basedOn w:val="a3"/>
    <w:next w:val="1-22"/>
    <w:uiPriority w:val="67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2-211">
    <w:name w:val="Средняя сетка 2 - Акцент 21"/>
    <w:basedOn w:val="a3"/>
    <w:next w:val="2-22"/>
    <w:uiPriority w:val="68"/>
    <w:rsid w:val="00344413"/>
    <w:pPr>
      <w:spacing w:after="0" w:line="240" w:lineRule="auto"/>
    </w:pPr>
    <w:rPr>
      <w:rFonts w:ascii="Calibri" w:eastAsia="Times New Roman" w:hAnsi="Calibri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customStyle="1" w:styleId="3-21">
    <w:name w:val="Средняя сетка 3 - Акцент 21"/>
    <w:basedOn w:val="a3"/>
    <w:next w:val="3-2"/>
    <w:uiPriority w:val="69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customStyle="1" w:styleId="-212">
    <w:name w:val="Темный список - Акцент 21"/>
    <w:basedOn w:val="a3"/>
    <w:next w:val="-23"/>
    <w:uiPriority w:val="70"/>
    <w:rsid w:val="00344413"/>
    <w:pPr>
      <w:spacing w:after="0" w:line="240" w:lineRule="auto"/>
    </w:pPr>
    <w:rPr>
      <w:rFonts w:ascii="Cambria" w:eastAsia="Times New Roman" w:hAnsi="Cambria" w:cs="Times New Roman"/>
      <w:color w:val="FFFFFF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customStyle="1" w:styleId="-213">
    <w:name w:val="Цветная заливка - Акцент 21"/>
    <w:basedOn w:val="a3"/>
    <w:next w:val="-24"/>
    <w:uiPriority w:val="71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214">
    <w:name w:val="Цветной список - Акцент 21"/>
    <w:basedOn w:val="a3"/>
    <w:next w:val="-25"/>
    <w:uiPriority w:val="72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customStyle="1" w:styleId="-215">
    <w:name w:val="Цветная сетка - Акцент 21"/>
    <w:basedOn w:val="a3"/>
    <w:next w:val="-26"/>
    <w:uiPriority w:val="73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-31">
    <w:name w:val="Светлая заливка - Акцент 31"/>
    <w:basedOn w:val="a3"/>
    <w:next w:val="-3"/>
    <w:uiPriority w:val="60"/>
    <w:rsid w:val="00344413"/>
    <w:pPr>
      <w:spacing w:after="0" w:line="240" w:lineRule="auto"/>
    </w:pPr>
    <w:rPr>
      <w:rFonts w:ascii="Cambria" w:eastAsia="Times New Roman" w:hAnsi="Cambria" w:cs="Times New Roman"/>
      <w:color w:val="76923C"/>
      <w:lang w:eastAsia="ru-RU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0">
    <w:name w:val="Светлый список - Акцент 31"/>
    <w:basedOn w:val="a3"/>
    <w:next w:val="-30"/>
    <w:uiPriority w:val="61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-311">
    <w:name w:val="Светлая сетка - Акцент 31"/>
    <w:basedOn w:val="a3"/>
    <w:next w:val="-32"/>
    <w:uiPriority w:val="62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="Calibri" w:eastAsia="Times New Roman" w:hAnsi="Calibri" w:cs="Times New Roman" w:hint="default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="Calibri" w:eastAsia="Times New Roman" w:hAnsi="Calibri" w:cs="Times New Roman" w:hint="default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libri" w:eastAsia="Times New Roman" w:hAnsi="Calibri" w:cs="Times New Roman" w:hint="default"/>
        <w:b/>
        <w:bCs/>
      </w:rPr>
    </w:tblStylePr>
    <w:tblStylePr w:type="lastCol">
      <w:rPr>
        <w:rFonts w:ascii="Calibri" w:eastAsia="Times New Roman" w:hAnsi="Calibri" w:cs="Times New Roman" w:hint="default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1-31">
    <w:name w:val="Средняя заливка 1 - Акцент 31"/>
    <w:basedOn w:val="a3"/>
    <w:next w:val="1-3"/>
    <w:uiPriority w:val="63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-31">
    <w:name w:val="Средняя заливка 2 - Акцент 31"/>
    <w:basedOn w:val="a3"/>
    <w:next w:val="2-3"/>
    <w:uiPriority w:val="64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-310">
    <w:name w:val="Средний список 1 - Акцент 31"/>
    <w:basedOn w:val="a3"/>
    <w:next w:val="1-30"/>
    <w:uiPriority w:val="65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 w:hint="default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customStyle="1" w:styleId="2-310">
    <w:name w:val="Средний список 2 - Акцент 31"/>
    <w:basedOn w:val="a3"/>
    <w:next w:val="2-30"/>
    <w:uiPriority w:val="66"/>
    <w:rsid w:val="00344413"/>
    <w:pPr>
      <w:spacing w:after="0" w:line="240" w:lineRule="auto"/>
    </w:pPr>
    <w:rPr>
      <w:rFonts w:ascii="Calibri" w:eastAsia="Times New Roman" w:hAnsi="Calibri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-311">
    <w:name w:val="Средняя сетка 1 - Акцент 31"/>
    <w:basedOn w:val="a3"/>
    <w:next w:val="1-32"/>
    <w:uiPriority w:val="67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2-311">
    <w:name w:val="Средняя сетка 2 - Акцент 31"/>
    <w:basedOn w:val="a3"/>
    <w:next w:val="2-32"/>
    <w:uiPriority w:val="68"/>
    <w:rsid w:val="00344413"/>
    <w:pPr>
      <w:spacing w:after="0" w:line="240" w:lineRule="auto"/>
    </w:pPr>
    <w:rPr>
      <w:rFonts w:ascii="Calibri" w:eastAsia="Times New Roman" w:hAnsi="Calibri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3-31">
    <w:name w:val="Средняя сетка 3 - Акцент 31"/>
    <w:basedOn w:val="a3"/>
    <w:next w:val="3-3"/>
    <w:uiPriority w:val="69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customStyle="1" w:styleId="-312">
    <w:name w:val="Темный список - Акцент 31"/>
    <w:basedOn w:val="a3"/>
    <w:next w:val="-33"/>
    <w:uiPriority w:val="70"/>
    <w:rsid w:val="00344413"/>
    <w:pPr>
      <w:spacing w:after="0" w:line="240" w:lineRule="auto"/>
    </w:pPr>
    <w:rPr>
      <w:rFonts w:ascii="Cambria" w:eastAsia="Times New Roman" w:hAnsi="Cambria" w:cs="Times New Roman"/>
      <w:color w:val="FFFFFF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-313">
    <w:name w:val="Цветная заливка - Акцент 31"/>
    <w:basedOn w:val="a3"/>
    <w:next w:val="-34"/>
    <w:uiPriority w:val="71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customStyle="1" w:styleId="-314">
    <w:name w:val="Цветной список - Акцент 31"/>
    <w:basedOn w:val="a3"/>
    <w:next w:val="-35"/>
    <w:uiPriority w:val="72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customStyle="1" w:styleId="-315">
    <w:name w:val="Цветная сетка - Акцент 31"/>
    <w:basedOn w:val="a3"/>
    <w:next w:val="-36"/>
    <w:uiPriority w:val="73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-41">
    <w:name w:val="Светлая заливка - Акцент 41"/>
    <w:basedOn w:val="a3"/>
    <w:next w:val="-4"/>
    <w:uiPriority w:val="60"/>
    <w:rsid w:val="00344413"/>
    <w:pPr>
      <w:spacing w:after="0" w:line="240" w:lineRule="auto"/>
    </w:pPr>
    <w:rPr>
      <w:rFonts w:ascii="Cambria" w:eastAsia="Times New Roman" w:hAnsi="Cambria" w:cs="Times New Roman"/>
      <w:color w:val="5F497A"/>
      <w:lang w:eastAsia="ru-RU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-410">
    <w:name w:val="Светлый список - Акцент 41"/>
    <w:basedOn w:val="a3"/>
    <w:next w:val="-40"/>
    <w:uiPriority w:val="61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-411">
    <w:name w:val="Светлая сетка - Акцент 41"/>
    <w:basedOn w:val="a3"/>
    <w:next w:val="-42"/>
    <w:uiPriority w:val="62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="Calibri" w:eastAsia="Times New Roman" w:hAnsi="Calibri" w:cs="Times New Roman" w:hint="default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="Calibri" w:eastAsia="Times New Roman" w:hAnsi="Calibri" w:cs="Times New Roman" w:hint="default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libri" w:eastAsia="Times New Roman" w:hAnsi="Calibri" w:cs="Times New Roman" w:hint="default"/>
        <w:b/>
        <w:bCs/>
      </w:rPr>
    </w:tblStylePr>
    <w:tblStylePr w:type="lastCol">
      <w:rPr>
        <w:rFonts w:ascii="Calibri" w:eastAsia="Times New Roman" w:hAnsi="Calibri" w:cs="Times New Roman" w:hint="default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customStyle="1" w:styleId="1-41">
    <w:name w:val="Средняя заливка 1 - Акцент 41"/>
    <w:basedOn w:val="a3"/>
    <w:next w:val="1-4"/>
    <w:uiPriority w:val="63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-41">
    <w:name w:val="Средняя заливка 2 - Акцент 41"/>
    <w:basedOn w:val="a3"/>
    <w:next w:val="2-4"/>
    <w:uiPriority w:val="64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-410">
    <w:name w:val="Средний список 1 - Акцент 41"/>
    <w:basedOn w:val="a3"/>
    <w:next w:val="1-40"/>
    <w:uiPriority w:val="65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 w:hint="default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customStyle="1" w:styleId="2-410">
    <w:name w:val="Средний список 2 - Акцент 41"/>
    <w:basedOn w:val="a3"/>
    <w:next w:val="2-40"/>
    <w:uiPriority w:val="66"/>
    <w:rsid w:val="00344413"/>
    <w:pPr>
      <w:spacing w:after="0" w:line="240" w:lineRule="auto"/>
    </w:pPr>
    <w:rPr>
      <w:rFonts w:ascii="Calibri" w:eastAsia="Times New Roman" w:hAnsi="Calibri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-411">
    <w:name w:val="Средняя сетка 1 - Акцент 41"/>
    <w:basedOn w:val="a3"/>
    <w:next w:val="1-42"/>
    <w:uiPriority w:val="67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2-411">
    <w:name w:val="Средняя сетка 2 - Акцент 41"/>
    <w:basedOn w:val="a3"/>
    <w:next w:val="2-42"/>
    <w:uiPriority w:val="68"/>
    <w:rsid w:val="00344413"/>
    <w:pPr>
      <w:spacing w:after="0" w:line="240" w:lineRule="auto"/>
    </w:pPr>
    <w:rPr>
      <w:rFonts w:ascii="Calibri" w:eastAsia="Times New Roman" w:hAnsi="Calibri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3-41">
    <w:name w:val="Средняя сетка 3 - Акцент 41"/>
    <w:basedOn w:val="a3"/>
    <w:next w:val="3-4"/>
    <w:uiPriority w:val="69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customStyle="1" w:styleId="-412">
    <w:name w:val="Темный список - Акцент 41"/>
    <w:basedOn w:val="a3"/>
    <w:next w:val="-43"/>
    <w:uiPriority w:val="70"/>
    <w:rsid w:val="00344413"/>
    <w:pPr>
      <w:spacing w:after="0" w:line="240" w:lineRule="auto"/>
    </w:pPr>
    <w:rPr>
      <w:rFonts w:ascii="Cambria" w:eastAsia="Times New Roman" w:hAnsi="Cambria" w:cs="Times New Roman"/>
      <w:color w:val="FFFFFF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customStyle="1" w:styleId="-413">
    <w:name w:val="Цветная заливка - Акцент 41"/>
    <w:basedOn w:val="a3"/>
    <w:next w:val="-44"/>
    <w:uiPriority w:val="71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414">
    <w:name w:val="Цветной список - Акцент 41"/>
    <w:basedOn w:val="a3"/>
    <w:next w:val="-45"/>
    <w:uiPriority w:val="72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customStyle="1" w:styleId="-415">
    <w:name w:val="Цветная сетка - Акцент 41"/>
    <w:basedOn w:val="a3"/>
    <w:next w:val="-46"/>
    <w:uiPriority w:val="73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-51">
    <w:name w:val="Светлая заливка - Акцент 51"/>
    <w:basedOn w:val="a3"/>
    <w:next w:val="-5"/>
    <w:uiPriority w:val="60"/>
    <w:rsid w:val="00344413"/>
    <w:pPr>
      <w:spacing w:after="0" w:line="240" w:lineRule="auto"/>
    </w:pPr>
    <w:rPr>
      <w:rFonts w:ascii="Cambria" w:eastAsia="Times New Roman" w:hAnsi="Cambria" w:cs="Times New Roman"/>
      <w:color w:val="31849B"/>
      <w:lang w:eastAsia="ru-RU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-510">
    <w:name w:val="Светлый список - Акцент 51"/>
    <w:basedOn w:val="a3"/>
    <w:next w:val="-50"/>
    <w:uiPriority w:val="61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-511">
    <w:name w:val="Светлая сетка - Акцент 51"/>
    <w:basedOn w:val="a3"/>
    <w:next w:val="-52"/>
    <w:uiPriority w:val="62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="Calibri" w:eastAsia="Times New Roman" w:hAnsi="Calibri" w:cs="Times New Roman" w:hint="default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="Calibri" w:eastAsia="Times New Roman" w:hAnsi="Calibri" w:cs="Times New Roman" w:hint="default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libri" w:eastAsia="Times New Roman" w:hAnsi="Calibri" w:cs="Times New Roman" w:hint="default"/>
        <w:b/>
        <w:bCs/>
      </w:rPr>
    </w:tblStylePr>
    <w:tblStylePr w:type="lastCol">
      <w:rPr>
        <w:rFonts w:ascii="Calibri" w:eastAsia="Times New Roman" w:hAnsi="Calibri" w:cs="Times New Roman" w:hint="default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1-51">
    <w:name w:val="Средняя заливка 1 - Акцент 51"/>
    <w:basedOn w:val="a3"/>
    <w:next w:val="1-5"/>
    <w:uiPriority w:val="63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-51">
    <w:name w:val="Средняя заливка 2 - Акцент 51"/>
    <w:basedOn w:val="a3"/>
    <w:next w:val="2-5"/>
    <w:uiPriority w:val="64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-510">
    <w:name w:val="Средний список 1 - Акцент 51"/>
    <w:basedOn w:val="a3"/>
    <w:next w:val="1-50"/>
    <w:uiPriority w:val="65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 w:hint="default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customStyle="1" w:styleId="2-510">
    <w:name w:val="Средний список 2 - Акцент 51"/>
    <w:basedOn w:val="a3"/>
    <w:next w:val="2-50"/>
    <w:uiPriority w:val="66"/>
    <w:rsid w:val="00344413"/>
    <w:pPr>
      <w:spacing w:after="0" w:line="240" w:lineRule="auto"/>
    </w:pPr>
    <w:rPr>
      <w:rFonts w:ascii="Calibri" w:eastAsia="Times New Roman" w:hAnsi="Calibri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-511">
    <w:name w:val="Средняя сетка 1 - Акцент 51"/>
    <w:basedOn w:val="a3"/>
    <w:next w:val="1-52"/>
    <w:uiPriority w:val="67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2-511">
    <w:name w:val="Средняя сетка 2 - Акцент 51"/>
    <w:basedOn w:val="a3"/>
    <w:next w:val="2-52"/>
    <w:uiPriority w:val="68"/>
    <w:rsid w:val="00344413"/>
    <w:pPr>
      <w:spacing w:after="0" w:line="240" w:lineRule="auto"/>
    </w:pPr>
    <w:rPr>
      <w:rFonts w:ascii="Calibri" w:eastAsia="Times New Roman" w:hAnsi="Calibri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customStyle="1" w:styleId="3-51">
    <w:name w:val="Средняя сетка 3 - Акцент 51"/>
    <w:basedOn w:val="a3"/>
    <w:next w:val="3-5"/>
    <w:uiPriority w:val="69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customStyle="1" w:styleId="-512">
    <w:name w:val="Темный список - Акцент 51"/>
    <w:basedOn w:val="a3"/>
    <w:next w:val="-53"/>
    <w:uiPriority w:val="70"/>
    <w:rsid w:val="00344413"/>
    <w:pPr>
      <w:spacing w:after="0" w:line="240" w:lineRule="auto"/>
    </w:pPr>
    <w:rPr>
      <w:rFonts w:ascii="Cambria" w:eastAsia="Times New Roman" w:hAnsi="Cambria" w:cs="Times New Roman"/>
      <w:color w:val="FFFFFF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customStyle="1" w:styleId="-513">
    <w:name w:val="Цветная заливка - Акцент 51"/>
    <w:basedOn w:val="a3"/>
    <w:next w:val="-54"/>
    <w:uiPriority w:val="71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514">
    <w:name w:val="Цветной список - Акцент 51"/>
    <w:basedOn w:val="a3"/>
    <w:next w:val="-55"/>
    <w:uiPriority w:val="72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customStyle="1" w:styleId="-515">
    <w:name w:val="Цветная сетка - Акцент 51"/>
    <w:basedOn w:val="a3"/>
    <w:next w:val="-56"/>
    <w:uiPriority w:val="73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-61">
    <w:name w:val="Светлая заливка - Акцент 61"/>
    <w:basedOn w:val="a3"/>
    <w:next w:val="-6"/>
    <w:uiPriority w:val="60"/>
    <w:rsid w:val="00344413"/>
    <w:pPr>
      <w:spacing w:after="0" w:line="240" w:lineRule="auto"/>
    </w:pPr>
    <w:rPr>
      <w:rFonts w:ascii="Cambria" w:eastAsia="Times New Roman" w:hAnsi="Cambria" w:cs="Times New Roman"/>
      <w:color w:val="E36C0A"/>
      <w:lang w:eastAsia="ru-RU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-610">
    <w:name w:val="Светлый список - Акцент 61"/>
    <w:basedOn w:val="a3"/>
    <w:next w:val="-60"/>
    <w:uiPriority w:val="61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-611">
    <w:name w:val="Светлая сетка - Акцент 61"/>
    <w:basedOn w:val="a3"/>
    <w:next w:val="-62"/>
    <w:uiPriority w:val="62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="Calibri" w:eastAsia="Times New Roman" w:hAnsi="Calibri" w:cs="Times New Roman" w:hint="default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="Calibri" w:eastAsia="Times New Roman" w:hAnsi="Calibri" w:cs="Times New Roman" w:hint="default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libri" w:eastAsia="Times New Roman" w:hAnsi="Calibri" w:cs="Times New Roman" w:hint="default"/>
        <w:b/>
        <w:bCs/>
      </w:rPr>
    </w:tblStylePr>
    <w:tblStylePr w:type="lastCol">
      <w:rPr>
        <w:rFonts w:ascii="Calibri" w:eastAsia="Times New Roman" w:hAnsi="Calibri" w:cs="Times New Roman" w:hint="default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1-61">
    <w:name w:val="Средняя заливка 1 - Акцент 61"/>
    <w:basedOn w:val="a3"/>
    <w:next w:val="1-6"/>
    <w:uiPriority w:val="63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-61">
    <w:name w:val="Средняя заливка 2 - Акцент 61"/>
    <w:basedOn w:val="a3"/>
    <w:next w:val="2-6"/>
    <w:uiPriority w:val="64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-610">
    <w:name w:val="Средний список 1 - Акцент 61"/>
    <w:basedOn w:val="a3"/>
    <w:next w:val="1-60"/>
    <w:uiPriority w:val="65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 w:hint="default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2-610">
    <w:name w:val="Средний список 2 - Акцент 61"/>
    <w:basedOn w:val="a3"/>
    <w:next w:val="2-60"/>
    <w:uiPriority w:val="66"/>
    <w:rsid w:val="00344413"/>
    <w:pPr>
      <w:spacing w:after="0" w:line="240" w:lineRule="auto"/>
    </w:pPr>
    <w:rPr>
      <w:rFonts w:ascii="Calibri" w:eastAsia="Times New Roman" w:hAnsi="Calibri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-611">
    <w:name w:val="Средняя сетка 1 - Акцент 61"/>
    <w:basedOn w:val="a3"/>
    <w:next w:val="1-62"/>
    <w:uiPriority w:val="67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2-611">
    <w:name w:val="Средняя сетка 2 - Акцент 61"/>
    <w:basedOn w:val="a3"/>
    <w:next w:val="2-62"/>
    <w:uiPriority w:val="68"/>
    <w:rsid w:val="00344413"/>
    <w:pPr>
      <w:spacing w:after="0" w:line="240" w:lineRule="auto"/>
    </w:pPr>
    <w:rPr>
      <w:rFonts w:ascii="Calibri" w:eastAsia="Times New Roman" w:hAnsi="Calibri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customStyle="1" w:styleId="3-61">
    <w:name w:val="Средняя сетка 3 - Акцент 61"/>
    <w:basedOn w:val="a3"/>
    <w:next w:val="3-6"/>
    <w:uiPriority w:val="69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customStyle="1" w:styleId="-612">
    <w:name w:val="Темный список - Акцент 61"/>
    <w:basedOn w:val="a3"/>
    <w:next w:val="-63"/>
    <w:uiPriority w:val="70"/>
    <w:rsid w:val="00344413"/>
    <w:pPr>
      <w:spacing w:after="0" w:line="240" w:lineRule="auto"/>
    </w:pPr>
    <w:rPr>
      <w:rFonts w:ascii="Cambria" w:eastAsia="Times New Roman" w:hAnsi="Cambria" w:cs="Times New Roman"/>
      <w:color w:val="FFFFFF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customStyle="1" w:styleId="-613">
    <w:name w:val="Цветная заливка - Акцент 61"/>
    <w:basedOn w:val="a3"/>
    <w:next w:val="-64"/>
    <w:uiPriority w:val="71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4">
    <w:name w:val="Цветной список - Акцент 61"/>
    <w:basedOn w:val="a3"/>
    <w:next w:val="-65"/>
    <w:uiPriority w:val="72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customStyle="1" w:styleId="-615">
    <w:name w:val="Цветная сетка - Акцент 61"/>
    <w:basedOn w:val="a3"/>
    <w:next w:val="-66"/>
    <w:uiPriority w:val="73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-116">
    <w:name w:val="Таблица-сетка 1 светлая1"/>
    <w:basedOn w:val="a3"/>
    <w:uiPriority w:val="46"/>
    <w:rsid w:val="00344413"/>
    <w:pPr>
      <w:spacing w:after="0" w:line="240" w:lineRule="auto"/>
    </w:pPr>
    <w:rPr>
      <w:rFonts w:ascii="Cambria" w:eastAsia="Cambria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113">
    <w:name w:val="Заголовок 1 Знак1"/>
    <w:basedOn w:val="a2"/>
    <w:uiPriority w:val="9"/>
    <w:rsid w:val="003444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5">
    <w:name w:val="Заголовок 2 Знак1"/>
    <w:basedOn w:val="a2"/>
    <w:uiPriority w:val="9"/>
    <w:semiHidden/>
    <w:rsid w:val="003444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2">
    <w:name w:val="Заголовок 3 Знак1"/>
    <w:basedOn w:val="a2"/>
    <w:uiPriority w:val="9"/>
    <w:semiHidden/>
    <w:rsid w:val="0034441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10">
    <w:name w:val="Заголовок 4 Знак1"/>
    <w:basedOn w:val="a2"/>
    <w:uiPriority w:val="9"/>
    <w:semiHidden/>
    <w:rsid w:val="0034441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10">
    <w:name w:val="Заголовок 5 Знак1"/>
    <w:basedOn w:val="a2"/>
    <w:uiPriority w:val="9"/>
    <w:semiHidden/>
    <w:rsid w:val="0034441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10">
    <w:name w:val="Заголовок 6 Знак1"/>
    <w:basedOn w:val="a2"/>
    <w:uiPriority w:val="9"/>
    <w:semiHidden/>
    <w:rsid w:val="0034441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10">
    <w:name w:val="Заголовок 7 Знак1"/>
    <w:basedOn w:val="a2"/>
    <w:uiPriority w:val="9"/>
    <w:semiHidden/>
    <w:rsid w:val="0034441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10">
    <w:name w:val="Заголовок 8 Знак1"/>
    <w:basedOn w:val="a2"/>
    <w:uiPriority w:val="9"/>
    <w:semiHidden/>
    <w:rsid w:val="0034441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10">
    <w:name w:val="Заголовок 9 Знак1"/>
    <w:basedOn w:val="a2"/>
    <w:uiPriority w:val="9"/>
    <w:semiHidden/>
    <w:rsid w:val="0034441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3">
    <w:name w:val="FollowedHyperlink"/>
    <w:basedOn w:val="a2"/>
    <w:uiPriority w:val="99"/>
    <w:semiHidden/>
    <w:unhideWhenUsed/>
    <w:rsid w:val="00344413"/>
    <w:rPr>
      <w:color w:val="800080" w:themeColor="followedHyperlink"/>
      <w:u w:val="single"/>
    </w:rPr>
  </w:style>
  <w:style w:type="paragraph" w:styleId="af0">
    <w:name w:val="Title"/>
    <w:basedOn w:val="a1"/>
    <w:next w:val="a1"/>
    <w:link w:val="af"/>
    <w:uiPriority w:val="10"/>
    <w:qFormat/>
    <w:rsid w:val="0034441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libri" w:eastAsia="Times New Roman" w:hAnsi="Calibri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1f7">
    <w:name w:val="Название Знак1"/>
    <w:basedOn w:val="a2"/>
    <w:uiPriority w:val="10"/>
    <w:rsid w:val="0034441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5">
    <w:name w:val="Subtitle"/>
    <w:basedOn w:val="a1"/>
    <w:next w:val="a1"/>
    <w:link w:val="af4"/>
    <w:uiPriority w:val="11"/>
    <w:qFormat/>
    <w:rsid w:val="00344413"/>
    <w:pPr>
      <w:numPr>
        <w:ilvl w:val="1"/>
      </w:numPr>
    </w:pPr>
    <w:rPr>
      <w:rFonts w:ascii="Calibri" w:eastAsia="Times New Roman" w:hAnsi="Calibri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1f8">
    <w:name w:val="Подзаголовок Знак1"/>
    <w:basedOn w:val="a2"/>
    <w:uiPriority w:val="11"/>
    <w:rsid w:val="0034441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28">
    <w:name w:val="Quote"/>
    <w:basedOn w:val="a1"/>
    <w:next w:val="a1"/>
    <w:link w:val="27"/>
    <w:uiPriority w:val="29"/>
    <w:qFormat/>
    <w:rsid w:val="00344413"/>
    <w:rPr>
      <w:rFonts w:ascii="Cambria" w:eastAsia="Times New Roman" w:hAnsi="Cambria" w:cs="Times New Roman"/>
      <w:i/>
      <w:iCs/>
      <w:color w:val="000000"/>
      <w:lang w:eastAsia="ru-RU"/>
    </w:rPr>
  </w:style>
  <w:style w:type="character" w:customStyle="1" w:styleId="216">
    <w:name w:val="Цитата 2 Знак1"/>
    <w:basedOn w:val="a2"/>
    <w:uiPriority w:val="29"/>
    <w:rsid w:val="00344413"/>
    <w:rPr>
      <w:i/>
      <w:iCs/>
      <w:color w:val="000000" w:themeColor="text1"/>
    </w:rPr>
  </w:style>
  <w:style w:type="paragraph" w:styleId="af9">
    <w:name w:val="Intense Quote"/>
    <w:basedOn w:val="a1"/>
    <w:next w:val="a1"/>
    <w:link w:val="af8"/>
    <w:uiPriority w:val="30"/>
    <w:qFormat/>
    <w:rsid w:val="00344413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="Cambria" w:eastAsia="Times New Roman" w:hAnsi="Cambria" w:cs="Times New Roman"/>
      <w:b/>
      <w:bCs/>
      <w:i/>
      <w:iCs/>
      <w:color w:val="4F81BD"/>
      <w:lang w:eastAsia="ru-RU"/>
    </w:rPr>
  </w:style>
  <w:style w:type="character" w:customStyle="1" w:styleId="1f9">
    <w:name w:val="Выделенная цитата Знак1"/>
    <w:basedOn w:val="a2"/>
    <w:uiPriority w:val="30"/>
    <w:rsid w:val="00344413"/>
    <w:rPr>
      <w:b/>
      <w:bCs/>
      <w:i/>
      <w:iCs/>
      <w:color w:val="4F81BD" w:themeColor="accent1"/>
    </w:rPr>
  </w:style>
  <w:style w:type="character" w:styleId="aff4">
    <w:name w:val="Subtle Emphasis"/>
    <w:basedOn w:val="a2"/>
    <w:uiPriority w:val="19"/>
    <w:qFormat/>
    <w:rsid w:val="00344413"/>
    <w:rPr>
      <w:i/>
      <w:iCs/>
      <w:color w:val="808080" w:themeColor="text1" w:themeTint="7F"/>
    </w:rPr>
  </w:style>
  <w:style w:type="character" w:styleId="aff5">
    <w:name w:val="Intense Emphasis"/>
    <w:basedOn w:val="a2"/>
    <w:uiPriority w:val="21"/>
    <w:qFormat/>
    <w:rsid w:val="00344413"/>
    <w:rPr>
      <w:b/>
      <w:bCs/>
      <w:i/>
      <w:iCs/>
      <w:color w:val="4F81BD" w:themeColor="accent1"/>
    </w:rPr>
  </w:style>
  <w:style w:type="character" w:styleId="aff6">
    <w:name w:val="Subtle Reference"/>
    <w:basedOn w:val="a2"/>
    <w:uiPriority w:val="31"/>
    <w:qFormat/>
    <w:rsid w:val="00344413"/>
    <w:rPr>
      <w:smallCaps/>
      <w:color w:val="C0504D" w:themeColor="accent2"/>
      <w:u w:val="single"/>
    </w:rPr>
  </w:style>
  <w:style w:type="character" w:styleId="aff7">
    <w:name w:val="Intense Reference"/>
    <w:basedOn w:val="a2"/>
    <w:uiPriority w:val="32"/>
    <w:qFormat/>
    <w:rsid w:val="00344413"/>
    <w:rPr>
      <w:b/>
      <w:bCs/>
      <w:smallCaps/>
      <w:color w:val="C0504D" w:themeColor="accent2"/>
      <w:spacing w:val="5"/>
      <w:u w:val="single"/>
    </w:rPr>
  </w:style>
  <w:style w:type="table" w:styleId="afc">
    <w:name w:val="Light Shading"/>
    <w:basedOn w:val="a3"/>
    <w:uiPriority w:val="60"/>
    <w:rsid w:val="0034441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fd">
    <w:name w:val="Light List"/>
    <w:basedOn w:val="a3"/>
    <w:uiPriority w:val="61"/>
    <w:rsid w:val="00344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afe">
    <w:name w:val="Light Grid"/>
    <w:basedOn w:val="a3"/>
    <w:uiPriority w:val="62"/>
    <w:rsid w:val="00344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1f0">
    <w:name w:val="Medium Shading 1"/>
    <w:basedOn w:val="a3"/>
    <w:uiPriority w:val="63"/>
    <w:rsid w:val="00344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344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f1">
    <w:name w:val="Medium List 1"/>
    <w:basedOn w:val="a3"/>
    <w:uiPriority w:val="65"/>
    <w:rsid w:val="00344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2a">
    <w:name w:val="Medium List 2"/>
    <w:basedOn w:val="a3"/>
    <w:uiPriority w:val="66"/>
    <w:rsid w:val="0034441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f2">
    <w:name w:val="Medium Grid 1"/>
    <w:basedOn w:val="a3"/>
    <w:uiPriority w:val="67"/>
    <w:rsid w:val="00344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2b">
    <w:name w:val="Medium Grid 2"/>
    <w:basedOn w:val="a3"/>
    <w:uiPriority w:val="68"/>
    <w:rsid w:val="0034441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344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aff">
    <w:name w:val="Dark List"/>
    <w:basedOn w:val="a3"/>
    <w:uiPriority w:val="70"/>
    <w:rsid w:val="0034441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aff0">
    <w:name w:val="Colorful Shading"/>
    <w:basedOn w:val="a3"/>
    <w:uiPriority w:val="71"/>
    <w:rsid w:val="00344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1">
    <w:name w:val="Colorful List"/>
    <w:basedOn w:val="a3"/>
    <w:uiPriority w:val="72"/>
    <w:rsid w:val="00344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aff2">
    <w:name w:val="Colorful Grid"/>
    <w:basedOn w:val="a3"/>
    <w:uiPriority w:val="73"/>
    <w:rsid w:val="00344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Light Shading Accent 1"/>
    <w:basedOn w:val="a3"/>
    <w:uiPriority w:val="60"/>
    <w:rsid w:val="00344413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10">
    <w:name w:val="Light List Accent 1"/>
    <w:basedOn w:val="a3"/>
    <w:uiPriority w:val="61"/>
    <w:rsid w:val="00344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12">
    <w:name w:val="Light Grid Accent 1"/>
    <w:basedOn w:val="a3"/>
    <w:uiPriority w:val="62"/>
    <w:rsid w:val="00344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1-1">
    <w:name w:val="Medium Shading 1 Accent 1"/>
    <w:basedOn w:val="a3"/>
    <w:uiPriority w:val="63"/>
    <w:rsid w:val="00344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344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10">
    <w:name w:val="Medium List 1 Accent 1"/>
    <w:basedOn w:val="a3"/>
    <w:uiPriority w:val="65"/>
    <w:rsid w:val="00344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2-10">
    <w:name w:val="Medium List 2 Accent 1"/>
    <w:basedOn w:val="a3"/>
    <w:uiPriority w:val="66"/>
    <w:rsid w:val="0034441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-12">
    <w:name w:val="Medium Grid 1 Accent 1"/>
    <w:basedOn w:val="a3"/>
    <w:uiPriority w:val="67"/>
    <w:rsid w:val="00344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2-12">
    <w:name w:val="Medium Grid 2 Accent 1"/>
    <w:basedOn w:val="a3"/>
    <w:uiPriority w:val="68"/>
    <w:rsid w:val="0034441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-1">
    <w:name w:val="Medium Grid 3 Accent 1"/>
    <w:basedOn w:val="a3"/>
    <w:uiPriority w:val="69"/>
    <w:rsid w:val="00344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-13">
    <w:name w:val="Dark List Accent 1"/>
    <w:basedOn w:val="a3"/>
    <w:uiPriority w:val="70"/>
    <w:rsid w:val="0034441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4">
    <w:name w:val="Colorful Shading Accent 1"/>
    <w:basedOn w:val="a3"/>
    <w:uiPriority w:val="71"/>
    <w:rsid w:val="00344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5">
    <w:name w:val="Colorful List Accent 1"/>
    <w:basedOn w:val="a3"/>
    <w:uiPriority w:val="72"/>
    <w:rsid w:val="00344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16">
    <w:name w:val="Colorful Grid Accent 1"/>
    <w:basedOn w:val="a3"/>
    <w:uiPriority w:val="73"/>
    <w:rsid w:val="00344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Light Shading Accent 2"/>
    <w:basedOn w:val="a3"/>
    <w:uiPriority w:val="60"/>
    <w:rsid w:val="00344413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20">
    <w:name w:val="Light List Accent 2"/>
    <w:basedOn w:val="a3"/>
    <w:uiPriority w:val="61"/>
    <w:rsid w:val="00344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22">
    <w:name w:val="Light Grid Accent 2"/>
    <w:basedOn w:val="a3"/>
    <w:uiPriority w:val="62"/>
    <w:rsid w:val="00344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1-2">
    <w:name w:val="Medium Shading 1 Accent 2"/>
    <w:basedOn w:val="a3"/>
    <w:uiPriority w:val="63"/>
    <w:rsid w:val="00344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344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20">
    <w:name w:val="Medium List 1 Accent 2"/>
    <w:basedOn w:val="a3"/>
    <w:uiPriority w:val="65"/>
    <w:rsid w:val="00344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2-20">
    <w:name w:val="Medium List 2 Accent 2"/>
    <w:basedOn w:val="a3"/>
    <w:uiPriority w:val="66"/>
    <w:rsid w:val="0034441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-22">
    <w:name w:val="Medium Grid 1 Accent 2"/>
    <w:basedOn w:val="a3"/>
    <w:uiPriority w:val="67"/>
    <w:rsid w:val="00344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2-22">
    <w:name w:val="Medium Grid 2 Accent 2"/>
    <w:basedOn w:val="a3"/>
    <w:uiPriority w:val="68"/>
    <w:rsid w:val="0034441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-2">
    <w:name w:val="Medium Grid 3 Accent 2"/>
    <w:basedOn w:val="a3"/>
    <w:uiPriority w:val="69"/>
    <w:rsid w:val="00344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-23">
    <w:name w:val="Dark List Accent 2"/>
    <w:basedOn w:val="a3"/>
    <w:uiPriority w:val="70"/>
    <w:rsid w:val="0034441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24">
    <w:name w:val="Colorful Shading Accent 2"/>
    <w:basedOn w:val="a3"/>
    <w:uiPriority w:val="71"/>
    <w:rsid w:val="00344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List Accent 2"/>
    <w:basedOn w:val="a3"/>
    <w:uiPriority w:val="72"/>
    <w:rsid w:val="00344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26">
    <w:name w:val="Colorful Grid Accent 2"/>
    <w:basedOn w:val="a3"/>
    <w:uiPriority w:val="73"/>
    <w:rsid w:val="00344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">
    <w:name w:val="Light Shading Accent 3"/>
    <w:basedOn w:val="a3"/>
    <w:uiPriority w:val="60"/>
    <w:rsid w:val="00344413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30">
    <w:name w:val="Light List Accent 3"/>
    <w:basedOn w:val="a3"/>
    <w:uiPriority w:val="61"/>
    <w:rsid w:val="00344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32">
    <w:name w:val="Light Grid Accent 3"/>
    <w:basedOn w:val="a3"/>
    <w:uiPriority w:val="62"/>
    <w:rsid w:val="00344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1-3">
    <w:name w:val="Medium Shading 1 Accent 3"/>
    <w:basedOn w:val="a3"/>
    <w:uiPriority w:val="63"/>
    <w:rsid w:val="00344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344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30">
    <w:name w:val="Medium List 1 Accent 3"/>
    <w:basedOn w:val="a3"/>
    <w:uiPriority w:val="65"/>
    <w:rsid w:val="00344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2-30">
    <w:name w:val="Medium List 2 Accent 3"/>
    <w:basedOn w:val="a3"/>
    <w:uiPriority w:val="66"/>
    <w:rsid w:val="0034441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-32">
    <w:name w:val="Medium Grid 1 Accent 3"/>
    <w:basedOn w:val="a3"/>
    <w:uiPriority w:val="67"/>
    <w:rsid w:val="00344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2-32">
    <w:name w:val="Medium Grid 2 Accent 3"/>
    <w:basedOn w:val="a3"/>
    <w:uiPriority w:val="68"/>
    <w:rsid w:val="0034441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-3">
    <w:name w:val="Medium Grid 3 Accent 3"/>
    <w:basedOn w:val="a3"/>
    <w:uiPriority w:val="69"/>
    <w:rsid w:val="00344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-33">
    <w:name w:val="Dark List Accent 3"/>
    <w:basedOn w:val="a3"/>
    <w:uiPriority w:val="70"/>
    <w:rsid w:val="0034441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34">
    <w:name w:val="Colorful Shading Accent 3"/>
    <w:basedOn w:val="a3"/>
    <w:uiPriority w:val="71"/>
    <w:rsid w:val="00344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35">
    <w:name w:val="Colorful List Accent 3"/>
    <w:basedOn w:val="a3"/>
    <w:uiPriority w:val="72"/>
    <w:rsid w:val="00344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36">
    <w:name w:val="Colorful Grid Accent 3"/>
    <w:basedOn w:val="a3"/>
    <w:uiPriority w:val="73"/>
    <w:rsid w:val="00344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">
    <w:name w:val="Light Shading Accent 4"/>
    <w:basedOn w:val="a3"/>
    <w:uiPriority w:val="60"/>
    <w:rsid w:val="00344413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40">
    <w:name w:val="Light List Accent 4"/>
    <w:basedOn w:val="a3"/>
    <w:uiPriority w:val="61"/>
    <w:rsid w:val="00344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42">
    <w:name w:val="Light Grid Accent 4"/>
    <w:basedOn w:val="a3"/>
    <w:uiPriority w:val="62"/>
    <w:rsid w:val="00344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1-4">
    <w:name w:val="Medium Shading 1 Accent 4"/>
    <w:basedOn w:val="a3"/>
    <w:uiPriority w:val="63"/>
    <w:rsid w:val="00344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344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40">
    <w:name w:val="Medium List 1 Accent 4"/>
    <w:basedOn w:val="a3"/>
    <w:uiPriority w:val="65"/>
    <w:rsid w:val="00344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2-40">
    <w:name w:val="Medium List 2 Accent 4"/>
    <w:basedOn w:val="a3"/>
    <w:uiPriority w:val="66"/>
    <w:rsid w:val="0034441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-42">
    <w:name w:val="Medium Grid 1 Accent 4"/>
    <w:basedOn w:val="a3"/>
    <w:uiPriority w:val="67"/>
    <w:rsid w:val="00344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2-42">
    <w:name w:val="Medium Grid 2 Accent 4"/>
    <w:basedOn w:val="a3"/>
    <w:uiPriority w:val="68"/>
    <w:rsid w:val="0034441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-4">
    <w:name w:val="Medium Grid 3 Accent 4"/>
    <w:basedOn w:val="a3"/>
    <w:uiPriority w:val="69"/>
    <w:rsid w:val="00344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-43">
    <w:name w:val="Dark List Accent 4"/>
    <w:basedOn w:val="a3"/>
    <w:uiPriority w:val="70"/>
    <w:rsid w:val="0034441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44">
    <w:name w:val="Colorful Shading Accent 4"/>
    <w:basedOn w:val="a3"/>
    <w:uiPriority w:val="71"/>
    <w:rsid w:val="00344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45">
    <w:name w:val="Colorful List Accent 4"/>
    <w:basedOn w:val="a3"/>
    <w:uiPriority w:val="72"/>
    <w:rsid w:val="00344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46">
    <w:name w:val="Colorful Grid Accent 4"/>
    <w:basedOn w:val="a3"/>
    <w:uiPriority w:val="73"/>
    <w:rsid w:val="00344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">
    <w:name w:val="Light Shading Accent 5"/>
    <w:basedOn w:val="a3"/>
    <w:uiPriority w:val="60"/>
    <w:rsid w:val="0034441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50">
    <w:name w:val="Light List Accent 5"/>
    <w:basedOn w:val="a3"/>
    <w:uiPriority w:val="61"/>
    <w:rsid w:val="00344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52">
    <w:name w:val="Light Grid Accent 5"/>
    <w:basedOn w:val="a3"/>
    <w:uiPriority w:val="62"/>
    <w:rsid w:val="00344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1-5">
    <w:name w:val="Medium Shading 1 Accent 5"/>
    <w:basedOn w:val="a3"/>
    <w:uiPriority w:val="63"/>
    <w:rsid w:val="00344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344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50">
    <w:name w:val="Medium List 1 Accent 5"/>
    <w:basedOn w:val="a3"/>
    <w:uiPriority w:val="65"/>
    <w:rsid w:val="00344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2-50">
    <w:name w:val="Medium List 2 Accent 5"/>
    <w:basedOn w:val="a3"/>
    <w:uiPriority w:val="66"/>
    <w:rsid w:val="0034441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-52">
    <w:name w:val="Medium Grid 1 Accent 5"/>
    <w:basedOn w:val="a3"/>
    <w:uiPriority w:val="67"/>
    <w:rsid w:val="00344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2-52">
    <w:name w:val="Medium Grid 2 Accent 5"/>
    <w:basedOn w:val="a3"/>
    <w:uiPriority w:val="68"/>
    <w:rsid w:val="0034441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-5">
    <w:name w:val="Medium Grid 3 Accent 5"/>
    <w:basedOn w:val="a3"/>
    <w:uiPriority w:val="69"/>
    <w:rsid w:val="00344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-53">
    <w:name w:val="Dark List Accent 5"/>
    <w:basedOn w:val="a3"/>
    <w:uiPriority w:val="70"/>
    <w:rsid w:val="0034441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54">
    <w:name w:val="Colorful Shading Accent 5"/>
    <w:basedOn w:val="a3"/>
    <w:uiPriority w:val="71"/>
    <w:rsid w:val="00344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5">
    <w:name w:val="Colorful List Accent 5"/>
    <w:basedOn w:val="a3"/>
    <w:uiPriority w:val="72"/>
    <w:rsid w:val="00344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56">
    <w:name w:val="Colorful Grid Accent 5"/>
    <w:basedOn w:val="a3"/>
    <w:uiPriority w:val="73"/>
    <w:rsid w:val="00344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">
    <w:name w:val="Light Shading Accent 6"/>
    <w:basedOn w:val="a3"/>
    <w:uiPriority w:val="60"/>
    <w:rsid w:val="00344413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-60">
    <w:name w:val="Light List Accent 6"/>
    <w:basedOn w:val="a3"/>
    <w:uiPriority w:val="61"/>
    <w:rsid w:val="00344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-62">
    <w:name w:val="Light Grid Accent 6"/>
    <w:basedOn w:val="a3"/>
    <w:uiPriority w:val="62"/>
    <w:rsid w:val="00344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-6">
    <w:name w:val="Medium Shading 1 Accent 6"/>
    <w:basedOn w:val="a3"/>
    <w:uiPriority w:val="63"/>
    <w:rsid w:val="00344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344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60">
    <w:name w:val="Medium List 1 Accent 6"/>
    <w:basedOn w:val="a3"/>
    <w:uiPriority w:val="65"/>
    <w:rsid w:val="00344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-60">
    <w:name w:val="Medium List 2 Accent 6"/>
    <w:basedOn w:val="a3"/>
    <w:uiPriority w:val="66"/>
    <w:rsid w:val="0034441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-62">
    <w:name w:val="Medium Grid 1 Accent 6"/>
    <w:basedOn w:val="a3"/>
    <w:uiPriority w:val="67"/>
    <w:rsid w:val="00344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-62">
    <w:name w:val="Medium Grid 2 Accent 6"/>
    <w:basedOn w:val="a3"/>
    <w:uiPriority w:val="68"/>
    <w:rsid w:val="0034441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-6">
    <w:name w:val="Medium Grid 3 Accent 6"/>
    <w:basedOn w:val="a3"/>
    <w:uiPriority w:val="69"/>
    <w:rsid w:val="00344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3">
    <w:name w:val="Dark List Accent 6"/>
    <w:basedOn w:val="a3"/>
    <w:uiPriority w:val="70"/>
    <w:rsid w:val="0034441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-64">
    <w:name w:val="Colorful Shading Accent 6"/>
    <w:basedOn w:val="a3"/>
    <w:uiPriority w:val="71"/>
    <w:rsid w:val="00344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5">
    <w:name w:val="Colorful List Accent 6"/>
    <w:basedOn w:val="a3"/>
    <w:uiPriority w:val="72"/>
    <w:rsid w:val="00344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-66">
    <w:name w:val="Colorful Grid Accent 6"/>
    <w:basedOn w:val="a3"/>
    <w:uiPriority w:val="73"/>
    <w:rsid w:val="00344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numbering" w:customStyle="1" w:styleId="2c">
    <w:name w:val="Нет списка2"/>
    <w:next w:val="a4"/>
    <w:uiPriority w:val="99"/>
    <w:semiHidden/>
    <w:unhideWhenUsed/>
    <w:rsid w:val="00344413"/>
  </w:style>
  <w:style w:type="paragraph" w:customStyle="1" w:styleId="2d">
    <w:name w:val="Название объекта2"/>
    <w:basedOn w:val="a1"/>
    <w:next w:val="a1"/>
    <w:uiPriority w:val="35"/>
    <w:semiHidden/>
    <w:unhideWhenUsed/>
    <w:qFormat/>
    <w:rsid w:val="00344413"/>
    <w:pPr>
      <w:spacing w:line="240" w:lineRule="auto"/>
    </w:pPr>
    <w:rPr>
      <w:rFonts w:ascii="Cambria" w:eastAsia="Times New Roman" w:hAnsi="Cambria" w:cs="Times New Roman"/>
      <w:b/>
      <w:bCs/>
      <w:color w:val="4F81BD"/>
      <w:sz w:val="18"/>
      <w:szCs w:val="18"/>
      <w:lang w:eastAsia="ru-RU"/>
    </w:rPr>
  </w:style>
  <w:style w:type="paragraph" w:customStyle="1" w:styleId="2e">
    <w:name w:val="Заголовок оглавления2"/>
    <w:basedOn w:val="1"/>
    <w:next w:val="a1"/>
    <w:uiPriority w:val="39"/>
    <w:semiHidden/>
    <w:unhideWhenUsed/>
    <w:qFormat/>
    <w:rsid w:val="00344413"/>
    <w:pPr>
      <w:outlineLvl w:val="9"/>
    </w:pPr>
  </w:style>
  <w:style w:type="table" w:customStyle="1" w:styleId="2f">
    <w:name w:val="Светлая заливка2"/>
    <w:basedOn w:val="a3"/>
    <w:next w:val="afc"/>
    <w:uiPriority w:val="60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2f0">
    <w:name w:val="Светлый список2"/>
    <w:basedOn w:val="a3"/>
    <w:next w:val="afd"/>
    <w:uiPriority w:val="61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2f1">
    <w:name w:val="Светлая сетка2"/>
    <w:basedOn w:val="a3"/>
    <w:next w:val="afe"/>
    <w:uiPriority w:val="62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="Calibri" w:eastAsia="Times New Roman" w:hAnsi="Calibri" w:cs="Times New Roman" w:hint="default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="Calibri" w:eastAsia="Times New Roman" w:hAnsi="Calibri" w:cs="Times New Roman" w:hint="default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libri" w:eastAsia="Times New Roman" w:hAnsi="Calibri" w:cs="Times New Roman" w:hint="default"/>
        <w:b/>
        <w:bCs/>
      </w:rPr>
    </w:tblStylePr>
    <w:tblStylePr w:type="lastCol">
      <w:rPr>
        <w:rFonts w:ascii="Calibri" w:eastAsia="Times New Roman" w:hAnsi="Calibri" w:cs="Times New Roman" w:hint="default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120">
    <w:name w:val="Средняя заливка 12"/>
    <w:basedOn w:val="a3"/>
    <w:next w:val="1f0"/>
    <w:uiPriority w:val="63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20">
    <w:name w:val="Средняя заливка 22"/>
    <w:basedOn w:val="a3"/>
    <w:next w:val="29"/>
    <w:uiPriority w:val="64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редний список 12"/>
    <w:basedOn w:val="a3"/>
    <w:next w:val="1f1"/>
    <w:uiPriority w:val="65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 w:hint="default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221">
    <w:name w:val="Средний список 22"/>
    <w:basedOn w:val="a3"/>
    <w:next w:val="2a"/>
    <w:uiPriority w:val="66"/>
    <w:rsid w:val="00344413"/>
    <w:pPr>
      <w:spacing w:after="0" w:line="240" w:lineRule="auto"/>
    </w:pPr>
    <w:rPr>
      <w:rFonts w:ascii="Calibri" w:eastAsia="Times New Roman" w:hAnsi="Calibri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22">
    <w:name w:val="Средняя сетка 12"/>
    <w:basedOn w:val="a3"/>
    <w:next w:val="1f2"/>
    <w:uiPriority w:val="67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222">
    <w:name w:val="Средняя сетка 22"/>
    <w:basedOn w:val="a3"/>
    <w:next w:val="2b"/>
    <w:uiPriority w:val="68"/>
    <w:rsid w:val="00344413"/>
    <w:pPr>
      <w:spacing w:after="0" w:line="240" w:lineRule="auto"/>
    </w:pPr>
    <w:rPr>
      <w:rFonts w:ascii="Calibri" w:eastAsia="Times New Roman" w:hAnsi="Calibri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320">
    <w:name w:val="Средняя сетка 32"/>
    <w:basedOn w:val="a3"/>
    <w:next w:val="37"/>
    <w:uiPriority w:val="69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2f2">
    <w:name w:val="Темный список2"/>
    <w:basedOn w:val="a3"/>
    <w:next w:val="aff"/>
    <w:uiPriority w:val="70"/>
    <w:rsid w:val="00344413"/>
    <w:pPr>
      <w:spacing w:after="0" w:line="240" w:lineRule="auto"/>
    </w:pPr>
    <w:rPr>
      <w:rFonts w:ascii="Cambria" w:eastAsia="Times New Roman" w:hAnsi="Cambria" w:cs="Times New Roman"/>
      <w:color w:val="FFFFFF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2f3">
    <w:name w:val="Цветная заливка2"/>
    <w:basedOn w:val="a3"/>
    <w:next w:val="aff0"/>
    <w:uiPriority w:val="71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2f4">
    <w:name w:val="Цветной список2"/>
    <w:basedOn w:val="a3"/>
    <w:next w:val="aff1"/>
    <w:uiPriority w:val="72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2f5">
    <w:name w:val="Цветная сетка2"/>
    <w:basedOn w:val="a3"/>
    <w:next w:val="aff2"/>
    <w:uiPriority w:val="73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-120">
    <w:name w:val="Светлая заливка - Акцент 12"/>
    <w:basedOn w:val="a3"/>
    <w:next w:val="-1"/>
    <w:uiPriority w:val="60"/>
    <w:rsid w:val="00344413"/>
    <w:pPr>
      <w:spacing w:after="0" w:line="240" w:lineRule="auto"/>
    </w:pPr>
    <w:rPr>
      <w:rFonts w:ascii="Cambria" w:eastAsia="Times New Roman" w:hAnsi="Cambria" w:cs="Times New Roman"/>
      <w:color w:val="365F91"/>
      <w:lang w:eastAsia="ru-RU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-121">
    <w:name w:val="Светлый список - Акцент 12"/>
    <w:basedOn w:val="a3"/>
    <w:next w:val="-10"/>
    <w:uiPriority w:val="61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-122">
    <w:name w:val="Светлая сетка - Акцент 12"/>
    <w:basedOn w:val="a3"/>
    <w:next w:val="-12"/>
    <w:uiPriority w:val="62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="Calibri" w:eastAsia="Times New Roman" w:hAnsi="Calibri" w:cs="Times New Roman" w:hint="default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="Calibri" w:eastAsia="Times New Roman" w:hAnsi="Calibri" w:cs="Times New Roman" w:hint="default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libri" w:eastAsia="Times New Roman" w:hAnsi="Calibri" w:cs="Times New Roman" w:hint="default"/>
        <w:b/>
        <w:bCs/>
      </w:rPr>
    </w:tblStylePr>
    <w:tblStylePr w:type="lastCol">
      <w:rPr>
        <w:rFonts w:ascii="Calibri" w:eastAsia="Times New Roman" w:hAnsi="Calibri" w:cs="Times New Roman" w:hint="default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1-120">
    <w:name w:val="Средняя заливка 1 - Акцент 12"/>
    <w:basedOn w:val="a3"/>
    <w:next w:val="1-1"/>
    <w:uiPriority w:val="63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-120">
    <w:name w:val="Средняя заливка 2 - Акцент 12"/>
    <w:basedOn w:val="a3"/>
    <w:next w:val="2-1"/>
    <w:uiPriority w:val="64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-121">
    <w:name w:val="Средний список 1 - Акцент 12"/>
    <w:basedOn w:val="a3"/>
    <w:next w:val="1-10"/>
    <w:uiPriority w:val="65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 w:hint="default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2-121">
    <w:name w:val="Средний список 2 - Акцент 12"/>
    <w:basedOn w:val="a3"/>
    <w:next w:val="2-10"/>
    <w:uiPriority w:val="66"/>
    <w:rsid w:val="00344413"/>
    <w:pPr>
      <w:spacing w:after="0" w:line="240" w:lineRule="auto"/>
    </w:pPr>
    <w:rPr>
      <w:rFonts w:ascii="Calibri" w:eastAsia="Times New Roman" w:hAnsi="Calibri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-122">
    <w:name w:val="Средняя сетка 1 - Акцент 12"/>
    <w:basedOn w:val="a3"/>
    <w:next w:val="1-12"/>
    <w:uiPriority w:val="67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2-122">
    <w:name w:val="Средняя сетка 2 - Акцент 12"/>
    <w:basedOn w:val="a3"/>
    <w:next w:val="2-12"/>
    <w:uiPriority w:val="68"/>
    <w:rsid w:val="00344413"/>
    <w:pPr>
      <w:spacing w:after="0" w:line="240" w:lineRule="auto"/>
    </w:pPr>
    <w:rPr>
      <w:rFonts w:ascii="Calibri" w:eastAsia="Times New Roman" w:hAnsi="Calibri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3-12">
    <w:name w:val="Средняя сетка 3 - Акцент 12"/>
    <w:basedOn w:val="a3"/>
    <w:next w:val="3-1"/>
    <w:uiPriority w:val="69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-123">
    <w:name w:val="Темный список - Акцент 12"/>
    <w:basedOn w:val="a3"/>
    <w:next w:val="-13"/>
    <w:uiPriority w:val="70"/>
    <w:rsid w:val="00344413"/>
    <w:pPr>
      <w:spacing w:after="0" w:line="240" w:lineRule="auto"/>
    </w:pPr>
    <w:rPr>
      <w:rFonts w:ascii="Cambria" w:eastAsia="Times New Roman" w:hAnsi="Cambria" w:cs="Times New Roman"/>
      <w:color w:val="FFFFFF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customStyle="1" w:styleId="-124">
    <w:name w:val="Цветная заливка - Акцент 12"/>
    <w:basedOn w:val="a3"/>
    <w:next w:val="-14"/>
    <w:uiPriority w:val="71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125">
    <w:name w:val="Цветной список - Акцент 12"/>
    <w:basedOn w:val="a3"/>
    <w:next w:val="-15"/>
    <w:uiPriority w:val="72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customStyle="1" w:styleId="-126">
    <w:name w:val="Цветная сетка - Акцент 12"/>
    <w:basedOn w:val="a3"/>
    <w:next w:val="-16"/>
    <w:uiPriority w:val="73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-220">
    <w:name w:val="Светлая заливка - Акцент 22"/>
    <w:basedOn w:val="a3"/>
    <w:next w:val="-2"/>
    <w:uiPriority w:val="60"/>
    <w:rsid w:val="00344413"/>
    <w:pPr>
      <w:spacing w:after="0" w:line="240" w:lineRule="auto"/>
    </w:pPr>
    <w:rPr>
      <w:rFonts w:ascii="Cambria" w:eastAsia="Times New Roman" w:hAnsi="Cambria" w:cs="Times New Roman"/>
      <w:color w:val="943634"/>
      <w:lang w:eastAsia="ru-RU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-221">
    <w:name w:val="Светлый список - Акцент 22"/>
    <w:basedOn w:val="a3"/>
    <w:next w:val="-20"/>
    <w:uiPriority w:val="61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-222">
    <w:name w:val="Светлая сетка - Акцент 22"/>
    <w:basedOn w:val="a3"/>
    <w:next w:val="-22"/>
    <w:uiPriority w:val="62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="Calibri" w:eastAsia="Times New Roman" w:hAnsi="Calibri" w:cs="Times New Roman" w:hint="default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="Calibri" w:eastAsia="Times New Roman" w:hAnsi="Calibri" w:cs="Times New Roman" w:hint="default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libri" w:eastAsia="Times New Roman" w:hAnsi="Calibri" w:cs="Times New Roman" w:hint="default"/>
        <w:b/>
        <w:bCs/>
      </w:rPr>
    </w:tblStylePr>
    <w:tblStylePr w:type="lastCol">
      <w:rPr>
        <w:rFonts w:ascii="Calibri" w:eastAsia="Times New Roman" w:hAnsi="Calibri" w:cs="Times New Roman" w:hint="default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customStyle="1" w:styleId="1-220">
    <w:name w:val="Средняя заливка 1 - Акцент 22"/>
    <w:basedOn w:val="a3"/>
    <w:next w:val="1-2"/>
    <w:uiPriority w:val="63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-220">
    <w:name w:val="Средняя заливка 2 - Акцент 22"/>
    <w:basedOn w:val="a3"/>
    <w:next w:val="2-2"/>
    <w:uiPriority w:val="64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-221">
    <w:name w:val="Средний список 1 - Акцент 22"/>
    <w:basedOn w:val="a3"/>
    <w:next w:val="1-20"/>
    <w:uiPriority w:val="65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 w:hint="default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customStyle="1" w:styleId="2-221">
    <w:name w:val="Средний список 2 - Акцент 22"/>
    <w:basedOn w:val="a3"/>
    <w:next w:val="2-20"/>
    <w:uiPriority w:val="66"/>
    <w:rsid w:val="00344413"/>
    <w:pPr>
      <w:spacing w:after="0" w:line="240" w:lineRule="auto"/>
    </w:pPr>
    <w:rPr>
      <w:rFonts w:ascii="Calibri" w:eastAsia="Times New Roman" w:hAnsi="Calibri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-222">
    <w:name w:val="Средняя сетка 1 - Акцент 22"/>
    <w:basedOn w:val="a3"/>
    <w:next w:val="1-22"/>
    <w:uiPriority w:val="67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2-222">
    <w:name w:val="Средняя сетка 2 - Акцент 22"/>
    <w:basedOn w:val="a3"/>
    <w:next w:val="2-22"/>
    <w:uiPriority w:val="68"/>
    <w:rsid w:val="00344413"/>
    <w:pPr>
      <w:spacing w:after="0" w:line="240" w:lineRule="auto"/>
    </w:pPr>
    <w:rPr>
      <w:rFonts w:ascii="Calibri" w:eastAsia="Times New Roman" w:hAnsi="Calibri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customStyle="1" w:styleId="3-22">
    <w:name w:val="Средняя сетка 3 - Акцент 22"/>
    <w:basedOn w:val="a3"/>
    <w:next w:val="3-2"/>
    <w:uiPriority w:val="69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customStyle="1" w:styleId="-223">
    <w:name w:val="Темный список - Акцент 22"/>
    <w:basedOn w:val="a3"/>
    <w:next w:val="-23"/>
    <w:uiPriority w:val="70"/>
    <w:rsid w:val="00344413"/>
    <w:pPr>
      <w:spacing w:after="0" w:line="240" w:lineRule="auto"/>
    </w:pPr>
    <w:rPr>
      <w:rFonts w:ascii="Cambria" w:eastAsia="Times New Roman" w:hAnsi="Cambria" w:cs="Times New Roman"/>
      <w:color w:val="FFFFFF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customStyle="1" w:styleId="-224">
    <w:name w:val="Цветная заливка - Акцент 22"/>
    <w:basedOn w:val="a3"/>
    <w:next w:val="-24"/>
    <w:uiPriority w:val="71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225">
    <w:name w:val="Цветной список - Акцент 22"/>
    <w:basedOn w:val="a3"/>
    <w:next w:val="-25"/>
    <w:uiPriority w:val="72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customStyle="1" w:styleId="-226">
    <w:name w:val="Цветная сетка - Акцент 22"/>
    <w:basedOn w:val="a3"/>
    <w:next w:val="-26"/>
    <w:uiPriority w:val="73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-320">
    <w:name w:val="Светлая заливка - Акцент 32"/>
    <w:basedOn w:val="a3"/>
    <w:next w:val="-3"/>
    <w:uiPriority w:val="60"/>
    <w:rsid w:val="00344413"/>
    <w:pPr>
      <w:spacing w:after="0" w:line="240" w:lineRule="auto"/>
    </w:pPr>
    <w:rPr>
      <w:rFonts w:ascii="Cambria" w:eastAsia="Times New Roman" w:hAnsi="Cambria" w:cs="Times New Roman"/>
      <w:color w:val="76923C"/>
      <w:lang w:eastAsia="ru-RU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">
    <w:name w:val="Светлый список - Акцент 32"/>
    <w:basedOn w:val="a3"/>
    <w:next w:val="-30"/>
    <w:uiPriority w:val="61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-322">
    <w:name w:val="Светлая сетка - Акцент 32"/>
    <w:basedOn w:val="a3"/>
    <w:next w:val="-32"/>
    <w:uiPriority w:val="62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="Calibri" w:eastAsia="Times New Roman" w:hAnsi="Calibri" w:cs="Times New Roman" w:hint="default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="Calibri" w:eastAsia="Times New Roman" w:hAnsi="Calibri" w:cs="Times New Roman" w:hint="default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libri" w:eastAsia="Times New Roman" w:hAnsi="Calibri" w:cs="Times New Roman" w:hint="default"/>
        <w:b/>
        <w:bCs/>
      </w:rPr>
    </w:tblStylePr>
    <w:tblStylePr w:type="lastCol">
      <w:rPr>
        <w:rFonts w:ascii="Calibri" w:eastAsia="Times New Roman" w:hAnsi="Calibri" w:cs="Times New Roman" w:hint="default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1-320">
    <w:name w:val="Средняя заливка 1 - Акцент 32"/>
    <w:basedOn w:val="a3"/>
    <w:next w:val="1-3"/>
    <w:uiPriority w:val="63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-320">
    <w:name w:val="Средняя заливка 2 - Акцент 32"/>
    <w:basedOn w:val="a3"/>
    <w:next w:val="2-3"/>
    <w:uiPriority w:val="64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-321">
    <w:name w:val="Средний список 1 - Акцент 32"/>
    <w:basedOn w:val="a3"/>
    <w:next w:val="1-30"/>
    <w:uiPriority w:val="65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 w:hint="default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customStyle="1" w:styleId="2-321">
    <w:name w:val="Средний список 2 - Акцент 32"/>
    <w:basedOn w:val="a3"/>
    <w:next w:val="2-30"/>
    <w:uiPriority w:val="66"/>
    <w:rsid w:val="00344413"/>
    <w:pPr>
      <w:spacing w:after="0" w:line="240" w:lineRule="auto"/>
    </w:pPr>
    <w:rPr>
      <w:rFonts w:ascii="Calibri" w:eastAsia="Times New Roman" w:hAnsi="Calibri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-322">
    <w:name w:val="Средняя сетка 1 - Акцент 32"/>
    <w:basedOn w:val="a3"/>
    <w:next w:val="1-32"/>
    <w:uiPriority w:val="67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2-322">
    <w:name w:val="Средняя сетка 2 - Акцент 32"/>
    <w:basedOn w:val="a3"/>
    <w:next w:val="2-32"/>
    <w:uiPriority w:val="68"/>
    <w:rsid w:val="00344413"/>
    <w:pPr>
      <w:spacing w:after="0" w:line="240" w:lineRule="auto"/>
    </w:pPr>
    <w:rPr>
      <w:rFonts w:ascii="Calibri" w:eastAsia="Times New Roman" w:hAnsi="Calibri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3-32">
    <w:name w:val="Средняя сетка 3 - Акцент 32"/>
    <w:basedOn w:val="a3"/>
    <w:next w:val="3-3"/>
    <w:uiPriority w:val="69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customStyle="1" w:styleId="-323">
    <w:name w:val="Темный список - Акцент 32"/>
    <w:basedOn w:val="a3"/>
    <w:next w:val="-33"/>
    <w:uiPriority w:val="70"/>
    <w:rsid w:val="00344413"/>
    <w:pPr>
      <w:spacing w:after="0" w:line="240" w:lineRule="auto"/>
    </w:pPr>
    <w:rPr>
      <w:rFonts w:ascii="Cambria" w:eastAsia="Times New Roman" w:hAnsi="Cambria" w:cs="Times New Roman"/>
      <w:color w:val="FFFFFF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-324">
    <w:name w:val="Цветная заливка - Акцент 32"/>
    <w:basedOn w:val="a3"/>
    <w:next w:val="-34"/>
    <w:uiPriority w:val="71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customStyle="1" w:styleId="-325">
    <w:name w:val="Цветной список - Акцент 32"/>
    <w:basedOn w:val="a3"/>
    <w:next w:val="-35"/>
    <w:uiPriority w:val="72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customStyle="1" w:styleId="-326">
    <w:name w:val="Цветная сетка - Акцент 32"/>
    <w:basedOn w:val="a3"/>
    <w:next w:val="-36"/>
    <w:uiPriority w:val="73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-420">
    <w:name w:val="Светлая заливка - Акцент 42"/>
    <w:basedOn w:val="a3"/>
    <w:next w:val="-4"/>
    <w:uiPriority w:val="60"/>
    <w:rsid w:val="00344413"/>
    <w:pPr>
      <w:spacing w:after="0" w:line="240" w:lineRule="auto"/>
    </w:pPr>
    <w:rPr>
      <w:rFonts w:ascii="Cambria" w:eastAsia="Times New Roman" w:hAnsi="Cambria" w:cs="Times New Roman"/>
      <w:color w:val="5F497A"/>
      <w:lang w:eastAsia="ru-RU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-421">
    <w:name w:val="Светлый список - Акцент 42"/>
    <w:basedOn w:val="a3"/>
    <w:next w:val="-40"/>
    <w:uiPriority w:val="61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-422">
    <w:name w:val="Светлая сетка - Акцент 42"/>
    <w:basedOn w:val="a3"/>
    <w:next w:val="-42"/>
    <w:uiPriority w:val="62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="Calibri" w:eastAsia="Times New Roman" w:hAnsi="Calibri" w:cs="Times New Roman" w:hint="default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="Calibri" w:eastAsia="Times New Roman" w:hAnsi="Calibri" w:cs="Times New Roman" w:hint="default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libri" w:eastAsia="Times New Roman" w:hAnsi="Calibri" w:cs="Times New Roman" w:hint="default"/>
        <w:b/>
        <w:bCs/>
      </w:rPr>
    </w:tblStylePr>
    <w:tblStylePr w:type="lastCol">
      <w:rPr>
        <w:rFonts w:ascii="Calibri" w:eastAsia="Times New Roman" w:hAnsi="Calibri" w:cs="Times New Roman" w:hint="default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customStyle="1" w:styleId="1-420">
    <w:name w:val="Средняя заливка 1 - Акцент 42"/>
    <w:basedOn w:val="a3"/>
    <w:next w:val="1-4"/>
    <w:uiPriority w:val="63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-420">
    <w:name w:val="Средняя заливка 2 - Акцент 42"/>
    <w:basedOn w:val="a3"/>
    <w:next w:val="2-4"/>
    <w:uiPriority w:val="64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-421">
    <w:name w:val="Средний список 1 - Акцент 42"/>
    <w:basedOn w:val="a3"/>
    <w:next w:val="1-40"/>
    <w:uiPriority w:val="65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 w:hint="default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customStyle="1" w:styleId="2-421">
    <w:name w:val="Средний список 2 - Акцент 42"/>
    <w:basedOn w:val="a3"/>
    <w:next w:val="2-40"/>
    <w:uiPriority w:val="66"/>
    <w:rsid w:val="00344413"/>
    <w:pPr>
      <w:spacing w:after="0" w:line="240" w:lineRule="auto"/>
    </w:pPr>
    <w:rPr>
      <w:rFonts w:ascii="Calibri" w:eastAsia="Times New Roman" w:hAnsi="Calibri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-422">
    <w:name w:val="Средняя сетка 1 - Акцент 42"/>
    <w:basedOn w:val="a3"/>
    <w:next w:val="1-42"/>
    <w:uiPriority w:val="67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2-422">
    <w:name w:val="Средняя сетка 2 - Акцент 42"/>
    <w:basedOn w:val="a3"/>
    <w:next w:val="2-42"/>
    <w:uiPriority w:val="68"/>
    <w:rsid w:val="00344413"/>
    <w:pPr>
      <w:spacing w:after="0" w:line="240" w:lineRule="auto"/>
    </w:pPr>
    <w:rPr>
      <w:rFonts w:ascii="Calibri" w:eastAsia="Times New Roman" w:hAnsi="Calibri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3-42">
    <w:name w:val="Средняя сетка 3 - Акцент 42"/>
    <w:basedOn w:val="a3"/>
    <w:next w:val="3-4"/>
    <w:uiPriority w:val="69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customStyle="1" w:styleId="-423">
    <w:name w:val="Темный список - Акцент 42"/>
    <w:basedOn w:val="a3"/>
    <w:next w:val="-43"/>
    <w:uiPriority w:val="70"/>
    <w:rsid w:val="00344413"/>
    <w:pPr>
      <w:spacing w:after="0" w:line="240" w:lineRule="auto"/>
    </w:pPr>
    <w:rPr>
      <w:rFonts w:ascii="Cambria" w:eastAsia="Times New Roman" w:hAnsi="Cambria" w:cs="Times New Roman"/>
      <w:color w:val="FFFFFF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customStyle="1" w:styleId="-424">
    <w:name w:val="Цветная заливка - Акцент 42"/>
    <w:basedOn w:val="a3"/>
    <w:next w:val="-44"/>
    <w:uiPriority w:val="71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425">
    <w:name w:val="Цветной список - Акцент 42"/>
    <w:basedOn w:val="a3"/>
    <w:next w:val="-45"/>
    <w:uiPriority w:val="72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customStyle="1" w:styleId="-426">
    <w:name w:val="Цветная сетка - Акцент 42"/>
    <w:basedOn w:val="a3"/>
    <w:next w:val="-46"/>
    <w:uiPriority w:val="73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-520">
    <w:name w:val="Светлая заливка - Акцент 52"/>
    <w:basedOn w:val="a3"/>
    <w:next w:val="-5"/>
    <w:uiPriority w:val="60"/>
    <w:rsid w:val="00344413"/>
    <w:pPr>
      <w:spacing w:after="0" w:line="240" w:lineRule="auto"/>
    </w:pPr>
    <w:rPr>
      <w:rFonts w:ascii="Cambria" w:eastAsia="Times New Roman" w:hAnsi="Cambria" w:cs="Times New Roman"/>
      <w:color w:val="31849B"/>
      <w:lang w:eastAsia="ru-RU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-521">
    <w:name w:val="Светлый список - Акцент 52"/>
    <w:basedOn w:val="a3"/>
    <w:next w:val="-50"/>
    <w:uiPriority w:val="61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-522">
    <w:name w:val="Светлая сетка - Акцент 52"/>
    <w:basedOn w:val="a3"/>
    <w:next w:val="-52"/>
    <w:uiPriority w:val="62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="Calibri" w:eastAsia="Times New Roman" w:hAnsi="Calibri" w:cs="Times New Roman" w:hint="default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="Calibri" w:eastAsia="Times New Roman" w:hAnsi="Calibri" w:cs="Times New Roman" w:hint="default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libri" w:eastAsia="Times New Roman" w:hAnsi="Calibri" w:cs="Times New Roman" w:hint="default"/>
        <w:b/>
        <w:bCs/>
      </w:rPr>
    </w:tblStylePr>
    <w:tblStylePr w:type="lastCol">
      <w:rPr>
        <w:rFonts w:ascii="Calibri" w:eastAsia="Times New Roman" w:hAnsi="Calibri" w:cs="Times New Roman" w:hint="default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1-520">
    <w:name w:val="Средняя заливка 1 - Акцент 52"/>
    <w:basedOn w:val="a3"/>
    <w:next w:val="1-5"/>
    <w:uiPriority w:val="63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-520">
    <w:name w:val="Средняя заливка 2 - Акцент 52"/>
    <w:basedOn w:val="a3"/>
    <w:next w:val="2-5"/>
    <w:uiPriority w:val="64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-521">
    <w:name w:val="Средний список 1 - Акцент 52"/>
    <w:basedOn w:val="a3"/>
    <w:next w:val="1-50"/>
    <w:uiPriority w:val="65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 w:hint="default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customStyle="1" w:styleId="2-521">
    <w:name w:val="Средний список 2 - Акцент 52"/>
    <w:basedOn w:val="a3"/>
    <w:next w:val="2-50"/>
    <w:uiPriority w:val="66"/>
    <w:rsid w:val="00344413"/>
    <w:pPr>
      <w:spacing w:after="0" w:line="240" w:lineRule="auto"/>
    </w:pPr>
    <w:rPr>
      <w:rFonts w:ascii="Calibri" w:eastAsia="Times New Roman" w:hAnsi="Calibri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-522">
    <w:name w:val="Средняя сетка 1 - Акцент 52"/>
    <w:basedOn w:val="a3"/>
    <w:next w:val="1-52"/>
    <w:uiPriority w:val="67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2-522">
    <w:name w:val="Средняя сетка 2 - Акцент 52"/>
    <w:basedOn w:val="a3"/>
    <w:next w:val="2-52"/>
    <w:uiPriority w:val="68"/>
    <w:rsid w:val="00344413"/>
    <w:pPr>
      <w:spacing w:after="0" w:line="240" w:lineRule="auto"/>
    </w:pPr>
    <w:rPr>
      <w:rFonts w:ascii="Calibri" w:eastAsia="Times New Roman" w:hAnsi="Calibri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customStyle="1" w:styleId="3-52">
    <w:name w:val="Средняя сетка 3 - Акцент 52"/>
    <w:basedOn w:val="a3"/>
    <w:next w:val="3-5"/>
    <w:uiPriority w:val="69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customStyle="1" w:styleId="-523">
    <w:name w:val="Темный список - Акцент 52"/>
    <w:basedOn w:val="a3"/>
    <w:next w:val="-53"/>
    <w:uiPriority w:val="70"/>
    <w:rsid w:val="00344413"/>
    <w:pPr>
      <w:spacing w:after="0" w:line="240" w:lineRule="auto"/>
    </w:pPr>
    <w:rPr>
      <w:rFonts w:ascii="Cambria" w:eastAsia="Times New Roman" w:hAnsi="Cambria" w:cs="Times New Roman"/>
      <w:color w:val="FFFFFF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customStyle="1" w:styleId="-524">
    <w:name w:val="Цветная заливка - Акцент 52"/>
    <w:basedOn w:val="a3"/>
    <w:next w:val="-54"/>
    <w:uiPriority w:val="71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525">
    <w:name w:val="Цветной список - Акцент 52"/>
    <w:basedOn w:val="a3"/>
    <w:next w:val="-55"/>
    <w:uiPriority w:val="72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customStyle="1" w:styleId="-526">
    <w:name w:val="Цветная сетка - Акцент 52"/>
    <w:basedOn w:val="a3"/>
    <w:next w:val="-56"/>
    <w:uiPriority w:val="73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-620">
    <w:name w:val="Светлая заливка - Акцент 62"/>
    <w:basedOn w:val="a3"/>
    <w:next w:val="-6"/>
    <w:uiPriority w:val="60"/>
    <w:rsid w:val="00344413"/>
    <w:pPr>
      <w:spacing w:after="0" w:line="240" w:lineRule="auto"/>
    </w:pPr>
    <w:rPr>
      <w:rFonts w:ascii="Cambria" w:eastAsia="Times New Roman" w:hAnsi="Cambria" w:cs="Times New Roman"/>
      <w:color w:val="E36C0A"/>
      <w:lang w:eastAsia="ru-RU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-621">
    <w:name w:val="Светлый список - Акцент 62"/>
    <w:basedOn w:val="a3"/>
    <w:next w:val="-60"/>
    <w:uiPriority w:val="61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-622">
    <w:name w:val="Светлая сетка - Акцент 62"/>
    <w:basedOn w:val="a3"/>
    <w:next w:val="-62"/>
    <w:uiPriority w:val="62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="Calibri" w:eastAsia="Times New Roman" w:hAnsi="Calibri" w:cs="Times New Roman" w:hint="default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="Calibri" w:eastAsia="Times New Roman" w:hAnsi="Calibri" w:cs="Times New Roman" w:hint="default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libri" w:eastAsia="Times New Roman" w:hAnsi="Calibri" w:cs="Times New Roman" w:hint="default"/>
        <w:b/>
        <w:bCs/>
      </w:rPr>
    </w:tblStylePr>
    <w:tblStylePr w:type="lastCol">
      <w:rPr>
        <w:rFonts w:ascii="Calibri" w:eastAsia="Times New Roman" w:hAnsi="Calibri" w:cs="Times New Roman" w:hint="default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1-620">
    <w:name w:val="Средняя заливка 1 - Акцент 62"/>
    <w:basedOn w:val="a3"/>
    <w:next w:val="1-6"/>
    <w:uiPriority w:val="63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-620">
    <w:name w:val="Средняя заливка 2 - Акцент 62"/>
    <w:basedOn w:val="a3"/>
    <w:next w:val="2-6"/>
    <w:uiPriority w:val="64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-621">
    <w:name w:val="Средний список 1 - Акцент 62"/>
    <w:basedOn w:val="a3"/>
    <w:next w:val="1-60"/>
    <w:uiPriority w:val="65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 w:hint="default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2-621">
    <w:name w:val="Средний список 2 - Акцент 62"/>
    <w:basedOn w:val="a3"/>
    <w:next w:val="2-60"/>
    <w:uiPriority w:val="66"/>
    <w:rsid w:val="00344413"/>
    <w:pPr>
      <w:spacing w:after="0" w:line="240" w:lineRule="auto"/>
    </w:pPr>
    <w:rPr>
      <w:rFonts w:ascii="Calibri" w:eastAsia="Times New Roman" w:hAnsi="Calibri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-622">
    <w:name w:val="Средняя сетка 1 - Акцент 62"/>
    <w:basedOn w:val="a3"/>
    <w:next w:val="1-62"/>
    <w:uiPriority w:val="67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2-622">
    <w:name w:val="Средняя сетка 2 - Акцент 62"/>
    <w:basedOn w:val="a3"/>
    <w:next w:val="2-62"/>
    <w:uiPriority w:val="68"/>
    <w:rsid w:val="00344413"/>
    <w:pPr>
      <w:spacing w:after="0" w:line="240" w:lineRule="auto"/>
    </w:pPr>
    <w:rPr>
      <w:rFonts w:ascii="Calibri" w:eastAsia="Times New Roman" w:hAnsi="Calibri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customStyle="1" w:styleId="3-62">
    <w:name w:val="Средняя сетка 3 - Акцент 62"/>
    <w:basedOn w:val="a3"/>
    <w:next w:val="3-6"/>
    <w:uiPriority w:val="69"/>
    <w:rsid w:val="00344413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customStyle="1" w:styleId="-623">
    <w:name w:val="Темный список - Акцент 62"/>
    <w:basedOn w:val="a3"/>
    <w:next w:val="-63"/>
    <w:uiPriority w:val="70"/>
    <w:rsid w:val="00344413"/>
    <w:pPr>
      <w:spacing w:after="0" w:line="240" w:lineRule="auto"/>
    </w:pPr>
    <w:rPr>
      <w:rFonts w:ascii="Cambria" w:eastAsia="Times New Roman" w:hAnsi="Cambria" w:cs="Times New Roman"/>
      <w:color w:val="FFFFFF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customStyle="1" w:styleId="-624">
    <w:name w:val="Цветная заливка - Акцент 62"/>
    <w:basedOn w:val="a3"/>
    <w:next w:val="-64"/>
    <w:uiPriority w:val="71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25">
    <w:name w:val="Цветной список - Акцент 62"/>
    <w:basedOn w:val="a3"/>
    <w:next w:val="-65"/>
    <w:uiPriority w:val="72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customStyle="1" w:styleId="-626">
    <w:name w:val="Цветная сетка - Акцент 62"/>
    <w:basedOn w:val="a3"/>
    <w:next w:val="-66"/>
    <w:uiPriority w:val="73"/>
    <w:rsid w:val="00344413"/>
    <w:pPr>
      <w:spacing w:after="0" w:line="240" w:lineRule="auto"/>
    </w:pPr>
    <w:rPr>
      <w:rFonts w:ascii="Cambria" w:eastAsia="Times New Roman" w:hAnsi="Cambria" w:cs="Times New Roman"/>
      <w:color w:val="000000"/>
      <w:lang w:eastAsia="ru-RU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-1110">
    <w:name w:val="Таблица-сетка 1 светлая11"/>
    <w:basedOn w:val="a3"/>
    <w:uiPriority w:val="46"/>
    <w:rsid w:val="00344413"/>
    <w:pPr>
      <w:spacing w:after="0" w:line="240" w:lineRule="auto"/>
    </w:pPr>
    <w:rPr>
      <w:rFonts w:ascii="Cambria" w:eastAsia="Cambria" w:hAnsi="Cambria" w:cs="Times New Roman"/>
      <w:lang w:eastAsia="ru-RU"/>
    </w:rPr>
    <w:tblPr>
      <w:tblStyleRowBandSize w:val="1"/>
      <w:tblStyleColBandSize w:val="1"/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7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resh.edu.ru/special-course/1/1" TargetMode="External"/><Relationship Id="rId18" Type="http://schemas.openxmlformats.org/officeDocument/2006/relationships/hyperlink" Target="http://scool-collection.edu.ru" TargetMode="External"/><Relationship Id="rId26" Type="http://schemas.openxmlformats.org/officeDocument/2006/relationships/hyperlink" Target="http://www.istorya.ru" TargetMode="External"/><Relationship Id="rId39" Type="http://schemas.openxmlformats.org/officeDocument/2006/relationships/hyperlink" Target="http://www.hrono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artclassic.edu.ru" TargetMode="External"/><Relationship Id="rId34" Type="http://schemas.openxmlformats.org/officeDocument/2006/relationships/hyperlink" Target="http://www.muslimheritage.com" TargetMode="External"/><Relationship Id="rId42" Type="http://schemas.openxmlformats.org/officeDocument/2006/relationships/hyperlink" Target="http://artclassic.edu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gumer.info/bogoslov" TargetMode="External"/><Relationship Id="rId17" Type="http://schemas.openxmlformats.org/officeDocument/2006/relationships/hyperlink" Target="http://scool-collection.edu.ru" TargetMode="External"/><Relationship Id="rId25" Type="http://schemas.openxmlformats.org/officeDocument/2006/relationships/hyperlink" Target="http://www.istorya.ru" TargetMode="External"/><Relationship Id="rId33" Type="http://schemas.openxmlformats.org/officeDocument/2006/relationships/hyperlink" Target="http://www.islamica.ru" TargetMode="External"/><Relationship Id="rId38" Type="http://schemas.openxmlformats.org/officeDocument/2006/relationships/hyperlink" Target="http://www.tvspas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scool-collection.edu.ru" TargetMode="External"/><Relationship Id="rId20" Type="http://schemas.openxmlformats.org/officeDocument/2006/relationships/hyperlink" Target="http://scool-collection.edu.ru" TargetMode="External"/><Relationship Id="rId29" Type="http://schemas.openxmlformats.org/officeDocument/2006/relationships/hyperlink" Target="http://scool-collection.edu.ru" TargetMode="External"/><Relationship Id="rId41" Type="http://schemas.openxmlformats.org/officeDocument/2006/relationships/hyperlink" Target="http://&#1089;yrill.newma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scool-collection.edu.ru" TargetMode="External"/><Relationship Id="rId24" Type="http://schemas.openxmlformats.org/officeDocument/2006/relationships/hyperlink" Target="http://www.muslimheritage.com" TargetMode="External"/><Relationship Id="rId32" Type="http://schemas.openxmlformats.org/officeDocument/2006/relationships/hyperlink" Target="http://www.td.gov.ru" TargetMode="External"/><Relationship Id="rId37" Type="http://schemas.openxmlformats.org/officeDocument/2006/relationships/hyperlink" Target="http://www.lib.ru" TargetMode="External"/><Relationship Id="rId40" Type="http://schemas.openxmlformats.org/officeDocument/2006/relationships/hyperlink" Target="http://www.istorya.ru" TargetMode="External"/><Relationship Id="rId45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scool-collection.edu.ru" TargetMode="External"/><Relationship Id="rId23" Type="http://schemas.openxmlformats.org/officeDocument/2006/relationships/hyperlink" Target="http://www.islamica.ru" TargetMode="External"/><Relationship Id="rId28" Type="http://schemas.openxmlformats.org/officeDocument/2006/relationships/hyperlink" Target="http://artclassic.edu.ru" TargetMode="External"/><Relationship Id="rId36" Type="http://schemas.openxmlformats.org/officeDocument/2006/relationships/hyperlink" Target="http://ihtik.lib.ru" TargetMode="External"/><Relationship Id="rId10" Type="http://schemas.openxmlformats.org/officeDocument/2006/relationships/hyperlink" Target="https://resh.edu.ru/special-course/1/1" TargetMode="External"/><Relationship Id="rId19" Type="http://schemas.openxmlformats.org/officeDocument/2006/relationships/hyperlink" Target="http://scool-collection.edu.ru" TargetMode="External"/><Relationship Id="rId31" Type="http://schemas.openxmlformats.org/officeDocument/2006/relationships/hyperlink" Target="https://resh.edu.ru/special-course/" TargetMode="External"/><Relationship Id="rId44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artclassic.edu.ru" TargetMode="External"/><Relationship Id="rId22" Type="http://schemas.openxmlformats.org/officeDocument/2006/relationships/hyperlink" Target="http://www.tvspas.ru" TargetMode="External"/><Relationship Id="rId27" Type="http://schemas.openxmlformats.org/officeDocument/2006/relationships/hyperlink" Target="http://artclassic.edu.ru" TargetMode="External"/><Relationship Id="rId30" Type="http://schemas.openxmlformats.org/officeDocument/2006/relationships/hyperlink" Target="http://scool-collection.edu.ru" TargetMode="External"/><Relationship Id="rId35" Type="http://schemas.openxmlformats.org/officeDocument/2006/relationships/hyperlink" Target="http://www.gumer.info/bogoslov" TargetMode="External"/><Relationship Id="rId43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6E08C4-CB71-4A19-B0BA-8E6C772E0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5853</Words>
  <Characters>33365</Characters>
  <Application>Microsoft Office Word</Application>
  <DocSecurity>0</DocSecurity>
  <Lines>278</Lines>
  <Paragraphs>78</Paragraphs>
  <ScaleCrop>false</ScaleCrop>
  <Company/>
  <LinksUpToDate>false</LinksUpToDate>
  <CharactersWithSpaces>39140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Komp</cp:lastModifiedBy>
  <cp:revision>7</cp:revision>
  <dcterms:created xsi:type="dcterms:W3CDTF">2023-10-24T15:28:00Z</dcterms:created>
  <dcterms:modified xsi:type="dcterms:W3CDTF">2024-11-06T17:40:00Z</dcterms:modified>
</cp:coreProperties>
</file>